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576" w:rsidRDefault="00274576" w:rsidP="007F1CBC">
      <w:pPr>
        <w:pStyle w:val="21"/>
        <w:shd w:val="clear" w:color="auto" w:fill="FFFFFF"/>
        <w:spacing w:before="0" w:after="255" w:line="300" w:lineRule="atLeast"/>
        <w:rPr>
          <w:rFonts w:ascii="Times New Roman" w:eastAsia="Times New Roman" w:hAnsi="Times New Roman"/>
          <w:b w:val="0"/>
          <w:color w:val="000000"/>
          <w:sz w:val="24"/>
          <w:lang w:val="ru-RU"/>
        </w:rPr>
      </w:pPr>
      <w:r>
        <w:rPr>
          <w:rFonts w:ascii="Times New Roman" w:eastAsia="Times New Roman" w:hAnsi="Times New Roman"/>
          <w:b w:val="0"/>
          <w:noProof/>
          <w:color w:val="000000"/>
          <w:sz w:val="24"/>
          <w:lang w:val="ru-RU" w:eastAsia="ru-RU"/>
        </w:rPr>
        <w:drawing>
          <wp:inline distT="0" distB="0" distL="0" distR="0">
            <wp:extent cx="6720840" cy="9528454"/>
            <wp:effectExtent l="0" t="0" r="3810" b="0"/>
            <wp:docPr id="1" name="Рисунок 1" descr="C:\Users\ADMIN\AppData\Local\Temp\Rar$DIa9900.28178\Scan 2022-12-23 10_54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Rar$DIa9900.28178\Scan 2022-12-23 10_54_1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20840" cy="9528454"/>
                    </a:xfrm>
                    <a:prstGeom prst="rect">
                      <a:avLst/>
                    </a:prstGeom>
                    <a:noFill/>
                    <a:ln>
                      <a:noFill/>
                    </a:ln>
                  </pic:spPr>
                </pic:pic>
              </a:graphicData>
            </a:graphic>
          </wp:inline>
        </w:drawing>
      </w:r>
    </w:p>
    <w:p w:rsidR="007F1CBC" w:rsidRPr="00811FAD" w:rsidRDefault="003E53E2" w:rsidP="007F1CBC">
      <w:pPr>
        <w:pStyle w:val="21"/>
        <w:shd w:val="clear" w:color="auto" w:fill="FFFFFF"/>
        <w:spacing w:before="0" w:after="255" w:line="300" w:lineRule="atLeast"/>
        <w:rPr>
          <w:rFonts w:ascii="Times New Roman" w:eastAsia="Times New Roman" w:hAnsi="Times New Roman" w:cs="Times New Roman"/>
          <w:b w:val="0"/>
          <w:color w:val="auto"/>
          <w:sz w:val="24"/>
          <w:szCs w:val="24"/>
          <w:lang w:val="ru-RU" w:eastAsia="ru-RU"/>
        </w:rPr>
      </w:pPr>
      <w:r w:rsidRPr="007F1CBC">
        <w:rPr>
          <w:rFonts w:ascii="Times New Roman" w:eastAsia="Times New Roman" w:hAnsi="Times New Roman"/>
          <w:b w:val="0"/>
          <w:color w:val="000000"/>
          <w:sz w:val="24"/>
          <w:lang w:val="ru-RU"/>
        </w:rPr>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r w:rsidR="007F1CBC" w:rsidRPr="007F1CBC">
        <w:rPr>
          <w:rFonts w:ascii="Times New Roman" w:eastAsia="Times New Roman" w:hAnsi="Times New Roman" w:cs="Times New Roman"/>
          <w:b w:val="0"/>
          <w:color w:val="4D4D4D"/>
          <w:sz w:val="24"/>
          <w:szCs w:val="24"/>
          <w:lang w:val="ru-RU" w:eastAsia="ru-RU"/>
        </w:rPr>
        <w:t xml:space="preserve"> </w:t>
      </w:r>
      <w:r w:rsidR="007F1CBC" w:rsidRPr="00811FAD">
        <w:rPr>
          <w:rFonts w:ascii="Times New Roman" w:eastAsia="Times New Roman" w:hAnsi="Times New Roman" w:cs="Times New Roman"/>
          <w:b w:val="0"/>
          <w:color w:val="auto"/>
          <w:sz w:val="24"/>
          <w:szCs w:val="24"/>
          <w:lang w:val="ru-RU" w:eastAsia="ru-RU"/>
        </w:rPr>
        <w:t>Приказа Министерства просвещения РФ от 31 мая 2021 г. № 287 “Об утверждении федерального государственного образовательного стандарта основного общего образования”</w:t>
      </w:r>
      <w:r w:rsidR="00811FAD">
        <w:rPr>
          <w:rFonts w:ascii="Times New Roman" w:eastAsia="Times New Roman" w:hAnsi="Times New Roman" w:cs="Times New Roman"/>
          <w:b w:val="0"/>
          <w:color w:val="auto"/>
          <w:sz w:val="24"/>
          <w:szCs w:val="24"/>
          <w:lang w:val="ru-RU" w:eastAsia="ru-RU"/>
        </w:rPr>
        <w:t>.</w:t>
      </w:r>
    </w:p>
    <w:p w:rsidR="0089028B" w:rsidRPr="00F63321" w:rsidRDefault="003E53E2">
      <w:pPr>
        <w:autoSpaceDE w:val="0"/>
        <w:autoSpaceDN w:val="0"/>
        <w:spacing w:before="226" w:after="0" w:line="230" w:lineRule="auto"/>
        <w:rPr>
          <w:lang w:val="ru-RU"/>
        </w:rPr>
      </w:pPr>
      <w:r w:rsidRPr="00F63321">
        <w:rPr>
          <w:rFonts w:ascii="Times New Roman" w:eastAsia="Times New Roman" w:hAnsi="Times New Roman"/>
          <w:b/>
          <w:color w:val="000000"/>
          <w:sz w:val="24"/>
          <w:lang w:val="ru-RU"/>
        </w:rPr>
        <w:t>ПОЯСНИТЕЛЬНАЯ ЗАПИСКА</w:t>
      </w:r>
    </w:p>
    <w:p w:rsidR="0089028B" w:rsidRPr="00F63321" w:rsidRDefault="003E53E2">
      <w:pPr>
        <w:autoSpaceDE w:val="0"/>
        <w:autoSpaceDN w:val="0"/>
        <w:spacing w:before="346" w:after="0"/>
        <w:ind w:right="144" w:firstLine="180"/>
        <w:rPr>
          <w:lang w:val="ru-RU"/>
        </w:rPr>
      </w:pPr>
      <w:r w:rsidRPr="00F63321">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89028B" w:rsidRPr="00F63321" w:rsidRDefault="003E53E2">
      <w:pPr>
        <w:autoSpaceDE w:val="0"/>
        <w:autoSpaceDN w:val="0"/>
        <w:spacing w:before="72" w:after="0" w:line="281" w:lineRule="auto"/>
        <w:ind w:right="144" w:firstLine="180"/>
        <w:rPr>
          <w:lang w:val="ru-RU"/>
        </w:rPr>
      </w:pPr>
      <w:r w:rsidRPr="00F63321">
        <w:rPr>
          <w:rFonts w:ascii="Times New Roman" w:eastAsia="Times New Roman" w:hAnsi="Times New Roman"/>
          <w:color w:val="000000"/>
          <w:sz w:val="24"/>
          <w:lang w:val="ru-RU"/>
        </w:rPr>
        <w:t xml:space="preserve">Программа направлена на формирование естественно-научной грамотности учащихся и </w:t>
      </w:r>
      <w:r w:rsidRPr="00F63321">
        <w:rPr>
          <w:lang w:val="ru-RU"/>
        </w:rPr>
        <w:br/>
      </w:r>
      <w:r w:rsidRPr="00F63321">
        <w:rPr>
          <w:rFonts w:ascii="Times New Roman" w:eastAsia="Times New Roman" w:hAnsi="Times New Roman"/>
          <w:color w:val="000000"/>
          <w:sz w:val="24"/>
          <w:lang w:val="ru-RU"/>
        </w:rPr>
        <w:t xml:space="preserve">организацию изучения биологии на </w:t>
      </w:r>
      <w:proofErr w:type="spellStart"/>
      <w:r w:rsidRPr="00F63321">
        <w:rPr>
          <w:rFonts w:ascii="Times New Roman" w:eastAsia="Times New Roman" w:hAnsi="Times New Roman"/>
          <w:color w:val="000000"/>
          <w:sz w:val="24"/>
          <w:lang w:val="ru-RU"/>
        </w:rPr>
        <w:t>деятельностной</w:t>
      </w:r>
      <w:proofErr w:type="spellEnd"/>
      <w:r w:rsidRPr="00F63321">
        <w:rPr>
          <w:rFonts w:ascii="Times New Roman" w:eastAsia="Times New Roman" w:hAnsi="Times New Roman"/>
          <w:color w:val="000000"/>
          <w:sz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F63321">
        <w:rPr>
          <w:rFonts w:ascii="Times New Roman" w:eastAsia="Times New Roman" w:hAnsi="Times New Roman"/>
          <w:color w:val="000000"/>
          <w:sz w:val="24"/>
          <w:lang w:val="ru-RU"/>
        </w:rPr>
        <w:t>метапредметным</w:t>
      </w:r>
      <w:proofErr w:type="spellEnd"/>
      <w:r w:rsidRPr="00F63321">
        <w:rPr>
          <w:rFonts w:ascii="Times New Roman" w:eastAsia="Times New Roman" w:hAnsi="Times New Roman"/>
          <w:color w:val="000000"/>
          <w:sz w:val="24"/>
          <w:lang w:val="ru-RU"/>
        </w:rPr>
        <w:t xml:space="preserve"> результатам обучения, а также реализация </w:t>
      </w:r>
      <w:proofErr w:type="spellStart"/>
      <w:r w:rsidRPr="00F63321">
        <w:rPr>
          <w:rFonts w:ascii="Times New Roman" w:eastAsia="Times New Roman" w:hAnsi="Times New Roman"/>
          <w:color w:val="000000"/>
          <w:sz w:val="24"/>
          <w:lang w:val="ru-RU"/>
        </w:rPr>
        <w:t>межпредметных</w:t>
      </w:r>
      <w:proofErr w:type="spellEnd"/>
      <w:r w:rsidRPr="00F63321">
        <w:rPr>
          <w:rFonts w:ascii="Times New Roman" w:eastAsia="Times New Roman" w:hAnsi="Times New Roman"/>
          <w:color w:val="000000"/>
          <w:sz w:val="24"/>
          <w:lang w:val="ru-RU"/>
        </w:rPr>
        <w:t xml:space="preserve"> связей естественно-научных учебных предметов на уровне основного общего образования.</w:t>
      </w:r>
    </w:p>
    <w:p w:rsidR="0089028B" w:rsidRPr="00F63321" w:rsidRDefault="003E53E2">
      <w:pPr>
        <w:autoSpaceDE w:val="0"/>
        <w:autoSpaceDN w:val="0"/>
        <w:spacing w:before="70" w:after="0" w:line="271" w:lineRule="auto"/>
        <w:ind w:firstLine="180"/>
        <w:rPr>
          <w:lang w:val="ru-RU"/>
        </w:rPr>
      </w:pPr>
      <w:r w:rsidRPr="00F63321">
        <w:rPr>
          <w:rFonts w:ascii="Times New Roman" w:eastAsia="Times New Roman" w:hAnsi="Times New Roman"/>
          <w:color w:val="000000"/>
          <w:sz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F63321">
        <w:rPr>
          <w:rFonts w:ascii="Times New Roman" w:eastAsia="Times New Roman" w:hAnsi="Times New Roman"/>
          <w:color w:val="000000"/>
          <w:sz w:val="24"/>
          <w:lang w:val="ru-RU"/>
        </w:rPr>
        <w:t>метапредметные</w:t>
      </w:r>
      <w:proofErr w:type="spellEnd"/>
      <w:r w:rsidRPr="00F63321">
        <w:rPr>
          <w:rFonts w:ascii="Times New Roman" w:eastAsia="Times New Roman" w:hAnsi="Times New Roman"/>
          <w:color w:val="000000"/>
          <w:sz w:val="24"/>
          <w:lang w:val="ru-RU"/>
        </w:rPr>
        <w:t>, предметные.</w:t>
      </w:r>
    </w:p>
    <w:p w:rsidR="0089028B" w:rsidRPr="00F63321" w:rsidRDefault="003E53E2">
      <w:pPr>
        <w:autoSpaceDE w:val="0"/>
        <w:autoSpaceDN w:val="0"/>
        <w:spacing w:before="262" w:after="0" w:line="230" w:lineRule="auto"/>
        <w:rPr>
          <w:lang w:val="ru-RU"/>
        </w:rPr>
      </w:pPr>
      <w:r w:rsidRPr="00F63321">
        <w:rPr>
          <w:rFonts w:ascii="Times New Roman" w:eastAsia="Times New Roman" w:hAnsi="Times New Roman"/>
          <w:b/>
          <w:color w:val="000000"/>
          <w:sz w:val="24"/>
          <w:lang w:val="ru-RU"/>
        </w:rPr>
        <w:t>ОБЩАЯ ХАРАКТЕРИСТИКА УЧЕБНОГО ПРЕДМЕТА «БИОЛОГИЯ»</w:t>
      </w:r>
    </w:p>
    <w:p w:rsidR="0089028B" w:rsidRPr="00F63321" w:rsidRDefault="003E53E2">
      <w:pPr>
        <w:autoSpaceDE w:val="0"/>
        <w:autoSpaceDN w:val="0"/>
        <w:spacing w:before="166" w:after="0" w:line="271" w:lineRule="auto"/>
        <w:ind w:right="144" w:firstLine="180"/>
        <w:rPr>
          <w:lang w:val="ru-RU"/>
        </w:rPr>
      </w:pPr>
      <w:r w:rsidRPr="00F63321">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89028B" w:rsidRPr="00F63321" w:rsidRDefault="003E53E2">
      <w:pPr>
        <w:autoSpaceDE w:val="0"/>
        <w:autoSpaceDN w:val="0"/>
        <w:spacing w:before="70" w:after="0" w:line="271" w:lineRule="auto"/>
        <w:ind w:firstLine="180"/>
        <w:rPr>
          <w:lang w:val="ru-RU"/>
        </w:rPr>
      </w:pPr>
      <w:r w:rsidRPr="00F63321">
        <w:rPr>
          <w:rFonts w:ascii="Times New Roman" w:eastAsia="Times New Roman" w:hAnsi="Times New Roman"/>
          <w:color w:val="000000"/>
          <w:sz w:val="24"/>
          <w:lang w:val="ru-RU"/>
        </w:rPr>
        <w:t xml:space="preserve">Биологическая подготовка обеспечивает понимание обучающимися научных принципов </w:t>
      </w:r>
      <w:r w:rsidRPr="00F63321">
        <w:rPr>
          <w:lang w:val="ru-RU"/>
        </w:rPr>
        <w:br/>
      </w:r>
      <w:r w:rsidRPr="00F63321">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rsidR="0089028B" w:rsidRPr="00F63321" w:rsidRDefault="003E53E2">
      <w:pPr>
        <w:autoSpaceDE w:val="0"/>
        <w:autoSpaceDN w:val="0"/>
        <w:spacing w:before="262" w:after="0" w:line="230" w:lineRule="auto"/>
        <w:rPr>
          <w:lang w:val="ru-RU"/>
        </w:rPr>
      </w:pPr>
      <w:r w:rsidRPr="00F63321">
        <w:rPr>
          <w:rFonts w:ascii="Times New Roman" w:eastAsia="Times New Roman" w:hAnsi="Times New Roman"/>
          <w:b/>
          <w:color w:val="000000"/>
          <w:sz w:val="24"/>
          <w:lang w:val="ru-RU"/>
        </w:rPr>
        <w:t>ЦЕЛИ ИЗУЧЕНИЯ УЧЕБНОГО ПРЕДМЕТА «БИОЛОГИЯ»</w:t>
      </w:r>
    </w:p>
    <w:p w:rsidR="0089028B" w:rsidRPr="00F63321" w:rsidRDefault="003E53E2">
      <w:pPr>
        <w:autoSpaceDE w:val="0"/>
        <w:autoSpaceDN w:val="0"/>
        <w:spacing w:before="166" w:after="0" w:line="230" w:lineRule="auto"/>
        <w:ind w:left="180"/>
        <w:rPr>
          <w:lang w:val="ru-RU"/>
        </w:rPr>
      </w:pPr>
      <w:r w:rsidRPr="00F63321">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rsidR="0089028B" w:rsidRPr="00F63321" w:rsidRDefault="003E53E2">
      <w:pPr>
        <w:autoSpaceDE w:val="0"/>
        <w:autoSpaceDN w:val="0"/>
        <w:spacing w:before="178" w:after="0" w:line="262" w:lineRule="auto"/>
        <w:ind w:left="420" w:right="288"/>
        <w:rPr>
          <w:lang w:val="ru-RU"/>
        </w:rPr>
      </w:pPr>
      <w:r w:rsidRPr="00F63321">
        <w:rPr>
          <w:rFonts w:ascii="Times New Roman" w:eastAsia="Times New Roman" w:hAnsi="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89028B" w:rsidRPr="00F63321" w:rsidRDefault="003E53E2">
      <w:pPr>
        <w:autoSpaceDE w:val="0"/>
        <w:autoSpaceDN w:val="0"/>
        <w:spacing w:before="192" w:after="0" w:line="262" w:lineRule="auto"/>
        <w:ind w:left="420" w:right="576"/>
        <w:rPr>
          <w:lang w:val="ru-RU"/>
        </w:rPr>
      </w:pPr>
      <w:r w:rsidRPr="00F63321">
        <w:rPr>
          <w:rFonts w:ascii="Times New Roman" w:eastAsia="Times New Roman" w:hAnsi="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89028B" w:rsidRPr="00F63321" w:rsidRDefault="003E53E2">
      <w:pPr>
        <w:autoSpaceDE w:val="0"/>
        <w:autoSpaceDN w:val="0"/>
        <w:spacing w:before="190" w:after="0" w:line="262" w:lineRule="auto"/>
        <w:ind w:left="420" w:right="144"/>
        <w:rPr>
          <w:lang w:val="ru-RU"/>
        </w:rPr>
      </w:pPr>
      <w:r w:rsidRPr="00F63321">
        <w:rPr>
          <w:rFonts w:ascii="Times New Roman" w:eastAsia="Times New Roman" w:hAnsi="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rsidR="0089028B" w:rsidRPr="00F63321" w:rsidRDefault="003E53E2" w:rsidP="00B36BCC">
      <w:pPr>
        <w:autoSpaceDE w:val="0"/>
        <w:autoSpaceDN w:val="0"/>
        <w:spacing w:before="190" w:after="0" w:line="271" w:lineRule="auto"/>
        <w:ind w:left="420" w:right="576"/>
        <w:rPr>
          <w:lang w:val="ru-RU"/>
        </w:rPr>
      </w:pPr>
      <w:proofErr w:type="gramStart"/>
      <w:r w:rsidRPr="00F63321">
        <w:rPr>
          <w:rFonts w:ascii="Times New Roman" w:eastAsia="Times New Roman" w:hAnsi="Times New Roman"/>
          <w:color w:val="000000"/>
          <w:sz w:val="24"/>
          <w:lang w:val="ru-RU"/>
        </w:rPr>
        <w:t>—  формирование</w:t>
      </w:r>
      <w:proofErr w:type="gramEnd"/>
      <w:r w:rsidRPr="00F63321">
        <w:rPr>
          <w:rFonts w:ascii="Times New Roman" w:eastAsia="Times New Roman" w:hAnsi="Times New Roman"/>
          <w:color w:val="000000"/>
          <w:sz w:val="24"/>
          <w:lang w:val="ru-RU"/>
        </w:rPr>
        <w:t xml:space="preserve">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r>
        <w:rPr>
          <w:lang w:val="ru-RU"/>
        </w:rPr>
        <w:t xml:space="preserve">   </w:t>
      </w:r>
      <w:r w:rsidRPr="00F63321">
        <w:rPr>
          <w:rFonts w:ascii="Times New Roman" w:eastAsia="Times New Roman" w:hAnsi="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rsidR="0089028B" w:rsidRPr="00F63321" w:rsidRDefault="003E53E2" w:rsidP="003E53E2">
      <w:pPr>
        <w:autoSpaceDE w:val="0"/>
        <w:autoSpaceDN w:val="0"/>
        <w:spacing w:before="178" w:after="0" w:line="230" w:lineRule="auto"/>
        <w:ind w:left="180"/>
        <w:rPr>
          <w:lang w:val="ru-RU"/>
        </w:rPr>
        <w:sectPr w:rsidR="0089028B" w:rsidRPr="00F63321">
          <w:footerReference w:type="default" r:id="rId9"/>
          <w:pgSz w:w="11900" w:h="16840"/>
          <w:pgMar w:top="358" w:right="650" w:bottom="296" w:left="666" w:header="720" w:footer="720" w:gutter="0"/>
          <w:cols w:space="720" w:equalWidth="0">
            <w:col w:w="10584" w:space="0"/>
          </w:cols>
          <w:docGrid w:linePitch="360"/>
        </w:sectPr>
      </w:pPr>
      <w:r w:rsidRPr="00F63321">
        <w:rPr>
          <w:rFonts w:ascii="Times New Roman" w:eastAsia="Times New Roman" w:hAnsi="Times New Roman"/>
          <w:color w:val="000000"/>
          <w:sz w:val="24"/>
          <w:lang w:val="ru-RU"/>
        </w:rPr>
        <w:t>Достижение целей обеспечив</w:t>
      </w:r>
      <w:r>
        <w:rPr>
          <w:rFonts w:ascii="Times New Roman" w:eastAsia="Times New Roman" w:hAnsi="Times New Roman"/>
          <w:color w:val="000000"/>
          <w:sz w:val="24"/>
          <w:lang w:val="ru-RU"/>
        </w:rPr>
        <w:t>ается решением следующих ЗАДАЧ:</w:t>
      </w:r>
    </w:p>
    <w:p w:rsidR="0089028B" w:rsidRPr="00F63321" w:rsidRDefault="003E53E2" w:rsidP="003E53E2">
      <w:pPr>
        <w:autoSpaceDE w:val="0"/>
        <w:autoSpaceDN w:val="0"/>
        <w:spacing w:after="0" w:line="271" w:lineRule="auto"/>
        <w:rPr>
          <w:lang w:val="ru-RU"/>
        </w:rPr>
      </w:pPr>
      <w:r w:rsidRPr="00F63321">
        <w:rPr>
          <w:rFonts w:ascii="Times New Roman" w:eastAsia="Times New Roman" w:hAnsi="Times New Roman"/>
          <w:color w:val="000000"/>
          <w:sz w:val="24"/>
          <w:lang w:val="ru-RU"/>
        </w:rPr>
        <w:lastRenderedPageBreak/>
        <w:t xml:space="preserve"> </w:t>
      </w:r>
      <w:proofErr w:type="gramStart"/>
      <w:r w:rsidRPr="00F63321">
        <w:rPr>
          <w:rFonts w:ascii="Times New Roman" w:eastAsia="Times New Roman" w:hAnsi="Times New Roman"/>
          <w:color w:val="000000"/>
          <w:sz w:val="24"/>
          <w:lang w:val="ru-RU"/>
        </w:rPr>
        <w:t>приобретение</w:t>
      </w:r>
      <w:proofErr w:type="gramEnd"/>
      <w:r w:rsidRPr="00F63321">
        <w:rPr>
          <w:rFonts w:ascii="Times New Roman" w:eastAsia="Times New Roman" w:hAnsi="Times New Roman"/>
          <w:color w:val="000000"/>
          <w:sz w:val="24"/>
          <w:lang w:val="ru-RU"/>
        </w:rPr>
        <w:t xml:space="preserve"> знаний обучающимися о живой природе, закономерностях строения, </w:t>
      </w:r>
      <w:r w:rsidRPr="00F63321">
        <w:rPr>
          <w:lang w:val="ru-RU"/>
        </w:rPr>
        <w:br/>
      </w:r>
      <w:r w:rsidRPr="00F63321">
        <w:rPr>
          <w:rFonts w:ascii="Times New Roman" w:eastAsia="Times New Roman" w:hAnsi="Times New Roman"/>
          <w:color w:val="000000"/>
          <w:sz w:val="24"/>
          <w:lang w:val="ru-RU"/>
        </w:rPr>
        <w:t xml:space="preserve">жизнедеятельности и </w:t>
      </w:r>
      <w:proofErr w:type="spellStart"/>
      <w:r w:rsidRPr="00F63321">
        <w:rPr>
          <w:rFonts w:ascii="Times New Roman" w:eastAsia="Times New Roman" w:hAnsi="Times New Roman"/>
          <w:color w:val="000000"/>
          <w:sz w:val="24"/>
          <w:lang w:val="ru-RU"/>
        </w:rPr>
        <w:t>средообразующей</w:t>
      </w:r>
      <w:proofErr w:type="spellEnd"/>
      <w:r w:rsidRPr="00F63321">
        <w:rPr>
          <w:rFonts w:ascii="Times New Roman" w:eastAsia="Times New Roman" w:hAnsi="Times New Roman"/>
          <w:color w:val="000000"/>
          <w:sz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89028B" w:rsidRPr="00F63321" w:rsidRDefault="003E53E2">
      <w:pPr>
        <w:autoSpaceDE w:val="0"/>
        <w:autoSpaceDN w:val="0"/>
        <w:spacing w:before="190" w:after="0" w:line="262" w:lineRule="auto"/>
        <w:ind w:left="420" w:right="1296"/>
        <w:rPr>
          <w:lang w:val="ru-RU"/>
        </w:rPr>
      </w:pPr>
      <w:r w:rsidRPr="00F63321">
        <w:rPr>
          <w:rFonts w:ascii="Times New Roman" w:eastAsia="Times New Roman" w:hAnsi="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9028B" w:rsidRPr="00F63321" w:rsidRDefault="003E53E2">
      <w:pPr>
        <w:autoSpaceDE w:val="0"/>
        <w:autoSpaceDN w:val="0"/>
        <w:spacing w:before="190" w:after="0" w:line="262" w:lineRule="auto"/>
        <w:ind w:left="420" w:right="864"/>
        <w:rPr>
          <w:lang w:val="ru-RU"/>
        </w:rPr>
      </w:pPr>
      <w:r w:rsidRPr="00F63321">
        <w:rPr>
          <w:rFonts w:ascii="Times New Roman" w:eastAsia="Times New Roman" w:hAnsi="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9028B" w:rsidRPr="00F63321" w:rsidRDefault="003E53E2">
      <w:pPr>
        <w:autoSpaceDE w:val="0"/>
        <w:autoSpaceDN w:val="0"/>
        <w:spacing w:before="190" w:after="0" w:line="262" w:lineRule="auto"/>
        <w:ind w:left="420" w:right="864"/>
        <w:rPr>
          <w:lang w:val="ru-RU"/>
        </w:rPr>
      </w:pPr>
      <w:r w:rsidRPr="00F63321">
        <w:rPr>
          <w:rFonts w:ascii="Times New Roman" w:eastAsia="Times New Roman" w:hAnsi="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89028B" w:rsidRPr="00F63321" w:rsidRDefault="003E53E2">
      <w:pPr>
        <w:autoSpaceDE w:val="0"/>
        <w:autoSpaceDN w:val="0"/>
        <w:spacing w:before="492" w:after="0" w:line="230" w:lineRule="auto"/>
        <w:rPr>
          <w:lang w:val="ru-RU"/>
        </w:rPr>
      </w:pPr>
      <w:r w:rsidRPr="00F63321">
        <w:rPr>
          <w:rFonts w:ascii="Times New Roman" w:eastAsia="Times New Roman" w:hAnsi="Times New Roman"/>
          <w:b/>
          <w:color w:val="000000"/>
          <w:sz w:val="24"/>
          <w:lang w:val="ru-RU"/>
        </w:rPr>
        <w:t>МЕСТО УЧЕБНОГО ПРЕДМЕТА «БИОЛОГИЯ» В УЧЕБНОМ ПЛАНЕ</w:t>
      </w:r>
    </w:p>
    <w:p w:rsidR="0089028B" w:rsidRPr="00F63321" w:rsidRDefault="003E53E2" w:rsidP="003E53E2">
      <w:pPr>
        <w:autoSpaceDE w:val="0"/>
        <w:autoSpaceDN w:val="0"/>
        <w:spacing w:before="166" w:after="0" w:line="271" w:lineRule="auto"/>
        <w:ind w:right="432" w:firstLine="180"/>
        <w:rPr>
          <w:lang w:val="ru-RU"/>
        </w:rPr>
        <w:sectPr w:rsidR="0089028B" w:rsidRPr="00F63321">
          <w:pgSz w:w="11900" w:h="16840"/>
          <w:pgMar w:top="364" w:right="744" w:bottom="1440" w:left="666" w:header="720" w:footer="720" w:gutter="0"/>
          <w:cols w:space="720" w:equalWidth="0">
            <w:col w:w="10490" w:space="0"/>
          </w:cols>
          <w:docGrid w:linePitch="360"/>
        </w:sectPr>
      </w:pPr>
      <w:r w:rsidRPr="00F63321">
        <w:rPr>
          <w:rFonts w:ascii="Times New Roman" w:eastAsia="Times New Roman" w:hAnsi="Times New Roman"/>
          <w:color w:val="000000"/>
          <w:sz w:val="24"/>
          <w:lang w:val="ru-RU"/>
        </w:rPr>
        <w:t xml:space="preserve">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w:t>
      </w:r>
      <w:r w:rsidR="00B36BCC">
        <w:rPr>
          <w:rFonts w:ascii="Times New Roman" w:eastAsia="Times New Roman" w:hAnsi="Times New Roman"/>
          <w:color w:val="000000"/>
          <w:sz w:val="24"/>
          <w:lang w:val="ru-RU"/>
        </w:rPr>
        <w:t>1 час в неделю, всего - 34 часа</w:t>
      </w:r>
    </w:p>
    <w:p w:rsidR="0089028B" w:rsidRPr="00F63321" w:rsidRDefault="003E53E2">
      <w:pPr>
        <w:autoSpaceDE w:val="0"/>
        <w:autoSpaceDN w:val="0"/>
        <w:spacing w:after="0" w:line="230" w:lineRule="auto"/>
        <w:rPr>
          <w:lang w:val="ru-RU"/>
        </w:rPr>
      </w:pPr>
      <w:r w:rsidRPr="00F63321">
        <w:rPr>
          <w:rFonts w:ascii="Times New Roman" w:eastAsia="Times New Roman" w:hAnsi="Times New Roman"/>
          <w:b/>
          <w:color w:val="000000"/>
          <w:sz w:val="24"/>
          <w:lang w:val="ru-RU"/>
        </w:rPr>
        <w:lastRenderedPageBreak/>
        <w:t xml:space="preserve">СОДЕРЖАНИЕ УЧЕБНОГО ПРЕДМЕТА </w:t>
      </w:r>
    </w:p>
    <w:p w:rsidR="0089028B" w:rsidRPr="00F63321" w:rsidRDefault="003E53E2">
      <w:pPr>
        <w:autoSpaceDE w:val="0"/>
        <w:autoSpaceDN w:val="0"/>
        <w:spacing w:before="346" w:after="0" w:line="262" w:lineRule="auto"/>
        <w:ind w:left="180"/>
        <w:rPr>
          <w:lang w:val="ru-RU"/>
        </w:rPr>
      </w:pPr>
      <w:r w:rsidRPr="00F63321">
        <w:rPr>
          <w:rFonts w:ascii="Times New Roman" w:eastAsia="Times New Roman" w:hAnsi="Times New Roman"/>
          <w:b/>
          <w:color w:val="000000"/>
          <w:sz w:val="24"/>
          <w:lang w:val="ru-RU"/>
        </w:rPr>
        <w:t xml:space="preserve">1. Биология — наука о живой природе </w:t>
      </w:r>
      <w:r w:rsidRPr="00F63321">
        <w:rPr>
          <w:lang w:val="ru-RU"/>
        </w:rPr>
        <w:br/>
      </w:r>
      <w:r w:rsidRPr="00F63321">
        <w:rPr>
          <w:rFonts w:ascii="Times New Roman" w:eastAsia="Times New Roman" w:hAnsi="Times New Roman"/>
          <w:color w:val="000000"/>
          <w:sz w:val="24"/>
          <w:lang w:val="ru-RU"/>
        </w:rPr>
        <w:t>Понятие о жизни. Признаки живого (клеточное строение, питание, дыхание, выделение, рост и др.).</w:t>
      </w:r>
    </w:p>
    <w:p w:rsidR="0089028B" w:rsidRPr="00F63321" w:rsidRDefault="003E53E2">
      <w:pPr>
        <w:autoSpaceDE w:val="0"/>
        <w:autoSpaceDN w:val="0"/>
        <w:spacing w:before="70" w:after="0" w:line="230" w:lineRule="auto"/>
        <w:rPr>
          <w:lang w:val="ru-RU"/>
        </w:rPr>
      </w:pPr>
      <w:r w:rsidRPr="00F63321">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rsidR="0089028B" w:rsidRPr="00F63321" w:rsidRDefault="003E53E2">
      <w:pPr>
        <w:autoSpaceDE w:val="0"/>
        <w:autoSpaceDN w:val="0"/>
        <w:spacing w:before="70" w:after="0" w:line="281" w:lineRule="auto"/>
        <w:ind w:right="576" w:firstLine="180"/>
        <w:rPr>
          <w:lang w:val="ru-RU"/>
        </w:rPr>
      </w:pPr>
      <w:r w:rsidRPr="00F63321">
        <w:rPr>
          <w:rFonts w:ascii="Times New Roman" w:eastAsia="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89028B" w:rsidRPr="00F63321" w:rsidRDefault="003E53E2">
      <w:pPr>
        <w:tabs>
          <w:tab w:val="left" w:pos="180"/>
        </w:tabs>
        <w:autoSpaceDE w:val="0"/>
        <w:autoSpaceDN w:val="0"/>
        <w:spacing w:before="72" w:after="0" w:line="262" w:lineRule="auto"/>
        <w:ind w:right="864"/>
        <w:rPr>
          <w:lang w:val="ru-RU"/>
        </w:rPr>
      </w:pPr>
      <w:r w:rsidRPr="00F63321">
        <w:rPr>
          <w:lang w:val="ru-RU"/>
        </w:rPr>
        <w:tab/>
      </w:r>
      <w:r w:rsidRPr="00F63321">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rsidR="0089028B" w:rsidRPr="00F63321" w:rsidRDefault="003E53E2">
      <w:pPr>
        <w:tabs>
          <w:tab w:val="left" w:pos="180"/>
        </w:tabs>
        <w:autoSpaceDE w:val="0"/>
        <w:autoSpaceDN w:val="0"/>
        <w:spacing w:before="70" w:after="0" w:line="262" w:lineRule="auto"/>
        <w:rPr>
          <w:lang w:val="ru-RU"/>
        </w:rPr>
      </w:pPr>
      <w:r w:rsidRPr="00F63321">
        <w:rPr>
          <w:lang w:val="ru-RU"/>
        </w:rPr>
        <w:tab/>
      </w:r>
      <w:r w:rsidRPr="00F63321">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F63321">
        <w:rPr>
          <w:rFonts w:ascii="Times New Roman" w:eastAsia="Times New Roman" w:hAnsi="Times New Roman"/>
          <w:color w:val="000000"/>
          <w:sz w:val="24"/>
          <w:lang w:val="ru-RU"/>
        </w:rPr>
        <w:t>научнопопулярная</w:t>
      </w:r>
      <w:proofErr w:type="spellEnd"/>
      <w:r w:rsidRPr="00F63321">
        <w:rPr>
          <w:rFonts w:ascii="Times New Roman" w:eastAsia="Times New Roman" w:hAnsi="Times New Roman"/>
          <w:color w:val="000000"/>
          <w:sz w:val="24"/>
          <w:lang w:val="ru-RU"/>
        </w:rPr>
        <w:t xml:space="preserve"> литература, справочники, Интернет).</w:t>
      </w:r>
    </w:p>
    <w:p w:rsidR="0089028B" w:rsidRPr="00F63321" w:rsidRDefault="003E53E2">
      <w:pPr>
        <w:tabs>
          <w:tab w:val="left" w:pos="180"/>
        </w:tabs>
        <w:autoSpaceDE w:val="0"/>
        <w:autoSpaceDN w:val="0"/>
        <w:spacing w:before="190" w:after="0"/>
        <w:ind w:right="720"/>
        <w:rPr>
          <w:lang w:val="ru-RU"/>
        </w:rPr>
      </w:pPr>
      <w:r w:rsidRPr="00F63321">
        <w:rPr>
          <w:lang w:val="ru-RU"/>
        </w:rPr>
        <w:tab/>
      </w:r>
      <w:r w:rsidRPr="00F63321">
        <w:rPr>
          <w:rFonts w:ascii="Times New Roman" w:eastAsia="Times New Roman" w:hAnsi="Times New Roman"/>
          <w:b/>
          <w:color w:val="000000"/>
          <w:sz w:val="24"/>
          <w:lang w:val="ru-RU"/>
        </w:rPr>
        <w:t xml:space="preserve">2. Методы изучения живой природы </w:t>
      </w:r>
      <w:r w:rsidRPr="00F63321">
        <w:rPr>
          <w:lang w:val="ru-RU"/>
        </w:rPr>
        <w:br/>
      </w:r>
      <w:r w:rsidRPr="00F63321">
        <w:rPr>
          <w:lang w:val="ru-RU"/>
        </w:rPr>
        <w:tab/>
      </w:r>
      <w:r w:rsidRPr="00F63321">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89028B" w:rsidRPr="00F63321" w:rsidRDefault="003E53E2">
      <w:pPr>
        <w:autoSpaceDE w:val="0"/>
        <w:autoSpaceDN w:val="0"/>
        <w:spacing w:before="70" w:after="0" w:line="271" w:lineRule="auto"/>
        <w:ind w:right="864" w:firstLine="180"/>
        <w:rPr>
          <w:lang w:val="ru-RU"/>
        </w:rPr>
      </w:pPr>
      <w:r w:rsidRPr="00F63321">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89028B" w:rsidRPr="00F63321" w:rsidRDefault="003E53E2">
      <w:pPr>
        <w:autoSpaceDE w:val="0"/>
        <w:autoSpaceDN w:val="0"/>
        <w:spacing w:before="70" w:after="0" w:line="271" w:lineRule="auto"/>
        <w:ind w:right="576" w:firstLine="180"/>
        <w:rPr>
          <w:lang w:val="ru-RU"/>
        </w:rPr>
      </w:pPr>
      <w:r w:rsidRPr="00F63321">
        <w:rPr>
          <w:rFonts w:ascii="Times New Roman" w:eastAsia="Times New Roman" w:hAnsi="Times New Roman"/>
          <w:i/>
          <w:color w:val="000000"/>
          <w:sz w:val="24"/>
          <w:lang w:val="ru-RU"/>
        </w:rPr>
        <w:t xml:space="preserve">Лабораторные и практические работы </w:t>
      </w:r>
      <w:r w:rsidRPr="00F63321">
        <w:rPr>
          <w:lang w:val="ru-RU"/>
        </w:rPr>
        <w:br/>
      </w:r>
      <w:r w:rsidRPr="00F63321">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89028B" w:rsidRPr="00F63321" w:rsidRDefault="003E53E2">
      <w:pPr>
        <w:autoSpaceDE w:val="0"/>
        <w:autoSpaceDN w:val="0"/>
        <w:spacing w:before="70" w:after="0" w:line="230" w:lineRule="auto"/>
        <w:rPr>
          <w:lang w:val="ru-RU"/>
        </w:rPr>
      </w:pPr>
      <w:r w:rsidRPr="00F63321">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rsidR="0089028B" w:rsidRPr="00F63321" w:rsidRDefault="003E53E2">
      <w:pPr>
        <w:autoSpaceDE w:val="0"/>
        <w:autoSpaceDN w:val="0"/>
        <w:spacing w:before="70" w:after="0" w:line="262" w:lineRule="auto"/>
        <w:rPr>
          <w:lang w:val="ru-RU"/>
        </w:rPr>
      </w:pPr>
      <w:r w:rsidRPr="00F63321">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9028B" w:rsidRPr="00F63321" w:rsidRDefault="003E53E2">
      <w:pPr>
        <w:autoSpaceDE w:val="0"/>
        <w:autoSpaceDN w:val="0"/>
        <w:spacing w:before="70" w:after="0" w:line="262" w:lineRule="auto"/>
        <w:ind w:left="180" w:right="1872"/>
        <w:rPr>
          <w:lang w:val="ru-RU"/>
        </w:rPr>
      </w:pPr>
      <w:r w:rsidRPr="00F63321">
        <w:rPr>
          <w:rFonts w:ascii="Times New Roman" w:eastAsia="Times New Roman" w:hAnsi="Times New Roman"/>
          <w:i/>
          <w:color w:val="000000"/>
          <w:sz w:val="24"/>
          <w:lang w:val="ru-RU"/>
        </w:rPr>
        <w:t xml:space="preserve">Экскурсии или </w:t>
      </w:r>
      <w:proofErr w:type="spellStart"/>
      <w:r w:rsidRPr="00F63321">
        <w:rPr>
          <w:rFonts w:ascii="Times New Roman" w:eastAsia="Times New Roman" w:hAnsi="Times New Roman"/>
          <w:i/>
          <w:color w:val="000000"/>
          <w:sz w:val="24"/>
          <w:lang w:val="ru-RU"/>
        </w:rPr>
        <w:t>видеоэкскурсии</w:t>
      </w:r>
      <w:proofErr w:type="spellEnd"/>
      <w:r w:rsidRPr="00F63321">
        <w:rPr>
          <w:rFonts w:ascii="Times New Roman" w:eastAsia="Times New Roman" w:hAnsi="Times New Roman"/>
          <w:i/>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Овладение методами изучения живой природы — наблюдением и экспериментом.</w:t>
      </w:r>
    </w:p>
    <w:p w:rsidR="0089028B" w:rsidRPr="00F63321" w:rsidRDefault="003E53E2">
      <w:pPr>
        <w:autoSpaceDE w:val="0"/>
        <w:autoSpaceDN w:val="0"/>
        <w:spacing w:before="190" w:after="0" w:line="262" w:lineRule="auto"/>
        <w:ind w:left="180" w:right="4464"/>
        <w:rPr>
          <w:lang w:val="ru-RU"/>
        </w:rPr>
      </w:pPr>
      <w:r w:rsidRPr="00F63321">
        <w:rPr>
          <w:rFonts w:ascii="Times New Roman" w:eastAsia="Times New Roman" w:hAnsi="Times New Roman"/>
          <w:b/>
          <w:color w:val="000000"/>
          <w:sz w:val="24"/>
          <w:lang w:val="ru-RU"/>
        </w:rPr>
        <w:t xml:space="preserve">3. Организмы — тела живой природы </w:t>
      </w:r>
      <w:r w:rsidRPr="00F63321">
        <w:rPr>
          <w:lang w:val="ru-RU"/>
        </w:rPr>
        <w:br/>
      </w:r>
      <w:r w:rsidRPr="00F63321">
        <w:rPr>
          <w:rFonts w:ascii="Times New Roman" w:eastAsia="Times New Roman" w:hAnsi="Times New Roman"/>
          <w:color w:val="000000"/>
          <w:sz w:val="24"/>
          <w:lang w:val="ru-RU"/>
        </w:rPr>
        <w:t>Понятие об организме. Доядерные и ядерные организмы.</w:t>
      </w:r>
    </w:p>
    <w:p w:rsidR="0089028B" w:rsidRPr="00F63321" w:rsidRDefault="003E53E2">
      <w:pPr>
        <w:autoSpaceDE w:val="0"/>
        <w:autoSpaceDN w:val="0"/>
        <w:spacing w:before="72" w:after="0" w:line="271" w:lineRule="auto"/>
        <w:ind w:right="432" w:firstLine="180"/>
        <w:rPr>
          <w:lang w:val="ru-RU"/>
        </w:rPr>
      </w:pPr>
      <w:r w:rsidRPr="00F63321">
        <w:rPr>
          <w:rFonts w:ascii="Times New Roman" w:eastAsia="Times New Roman" w:hAnsi="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89028B" w:rsidRPr="00F63321" w:rsidRDefault="003E53E2">
      <w:pPr>
        <w:autoSpaceDE w:val="0"/>
        <w:autoSpaceDN w:val="0"/>
        <w:spacing w:before="70" w:after="0" w:line="230" w:lineRule="auto"/>
        <w:ind w:left="180"/>
        <w:rPr>
          <w:lang w:val="ru-RU"/>
        </w:rPr>
      </w:pPr>
      <w:r w:rsidRPr="00F63321">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rsidR="0089028B" w:rsidRPr="00F63321" w:rsidRDefault="003E53E2">
      <w:pPr>
        <w:tabs>
          <w:tab w:val="left" w:pos="180"/>
        </w:tabs>
        <w:autoSpaceDE w:val="0"/>
        <w:autoSpaceDN w:val="0"/>
        <w:spacing w:before="70" w:after="0" w:line="262" w:lineRule="auto"/>
        <w:rPr>
          <w:lang w:val="ru-RU"/>
        </w:rPr>
      </w:pPr>
      <w:r w:rsidRPr="00F63321">
        <w:rPr>
          <w:lang w:val="ru-RU"/>
        </w:rPr>
        <w:tab/>
      </w:r>
      <w:r w:rsidRPr="00F63321">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rsidR="0089028B" w:rsidRPr="00F63321" w:rsidRDefault="003E53E2">
      <w:pPr>
        <w:tabs>
          <w:tab w:val="left" w:pos="180"/>
        </w:tabs>
        <w:autoSpaceDE w:val="0"/>
        <w:autoSpaceDN w:val="0"/>
        <w:spacing w:before="70" w:after="0" w:line="262" w:lineRule="auto"/>
        <w:ind w:right="1296"/>
        <w:rPr>
          <w:lang w:val="ru-RU"/>
        </w:rPr>
      </w:pPr>
      <w:r w:rsidRPr="00F63321">
        <w:rPr>
          <w:lang w:val="ru-RU"/>
        </w:rPr>
        <w:tab/>
      </w:r>
      <w:r w:rsidRPr="00F63321">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9028B" w:rsidRPr="00F63321" w:rsidRDefault="003E53E2">
      <w:pPr>
        <w:autoSpaceDE w:val="0"/>
        <w:autoSpaceDN w:val="0"/>
        <w:spacing w:before="70" w:after="0" w:line="271" w:lineRule="auto"/>
        <w:ind w:firstLine="180"/>
        <w:rPr>
          <w:lang w:val="ru-RU"/>
        </w:rPr>
      </w:pPr>
      <w:r w:rsidRPr="00F63321">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36BCC" w:rsidRDefault="00B36BCC">
      <w:pPr>
        <w:autoSpaceDE w:val="0"/>
        <w:autoSpaceDN w:val="0"/>
        <w:spacing w:before="70" w:after="0" w:line="271" w:lineRule="auto"/>
        <w:ind w:right="720" w:firstLine="180"/>
        <w:rPr>
          <w:rFonts w:ascii="Times New Roman" w:eastAsia="Times New Roman" w:hAnsi="Times New Roman"/>
          <w:i/>
          <w:color w:val="000000"/>
          <w:sz w:val="24"/>
          <w:lang w:val="ru-RU"/>
        </w:rPr>
      </w:pPr>
    </w:p>
    <w:p w:rsidR="0089028B" w:rsidRPr="00F63321" w:rsidRDefault="003E53E2">
      <w:pPr>
        <w:autoSpaceDE w:val="0"/>
        <w:autoSpaceDN w:val="0"/>
        <w:spacing w:before="70" w:after="0" w:line="271" w:lineRule="auto"/>
        <w:ind w:right="720" w:firstLine="180"/>
        <w:rPr>
          <w:lang w:val="ru-RU"/>
        </w:rPr>
      </w:pPr>
      <w:r w:rsidRPr="00F63321">
        <w:rPr>
          <w:rFonts w:ascii="Times New Roman" w:eastAsia="Times New Roman" w:hAnsi="Times New Roman"/>
          <w:i/>
          <w:color w:val="000000"/>
          <w:sz w:val="24"/>
          <w:lang w:val="ru-RU"/>
        </w:rPr>
        <w:t xml:space="preserve">Лабораторные и практические работы </w:t>
      </w:r>
      <w:r w:rsidRPr="00F63321">
        <w:rPr>
          <w:lang w:val="ru-RU"/>
        </w:rPr>
        <w:br/>
      </w:r>
      <w:r w:rsidRPr="00F63321">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rsidR="0089028B" w:rsidRDefault="003E53E2" w:rsidP="00B36BCC">
      <w:pPr>
        <w:autoSpaceDE w:val="0"/>
        <w:autoSpaceDN w:val="0"/>
        <w:spacing w:before="70" w:after="0" w:line="230" w:lineRule="auto"/>
        <w:rPr>
          <w:rFonts w:ascii="Times New Roman" w:eastAsia="Times New Roman" w:hAnsi="Times New Roman"/>
          <w:color w:val="000000"/>
          <w:sz w:val="24"/>
          <w:lang w:val="ru-RU"/>
        </w:rPr>
      </w:pPr>
      <w:r w:rsidRPr="00F63321">
        <w:rPr>
          <w:rFonts w:ascii="Times New Roman" w:eastAsia="Times New Roman" w:hAnsi="Times New Roman"/>
          <w:color w:val="000000"/>
          <w:sz w:val="24"/>
          <w:lang w:val="ru-RU"/>
        </w:rPr>
        <w:lastRenderedPageBreak/>
        <w:t>2. Ознакомление с принципами систематики организмов.</w:t>
      </w:r>
    </w:p>
    <w:p w:rsidR="00B36BCC" w:rsidRDefault="00B36BCC" w:rsidP="00B36BCC">
      <w:pPr>
        <w:autoSpaceDE w:val="0"/>
        <w:autoSpaceDN w:val="0"/>
        <w:spacing w:after="0" w:line="230" w:lineRule="auto"/>
        <w:rPr>
          <w:rFonts w:ascii="Times New Roman" w:eastAsia="Times New Roman" w:hAnsi="Times New Roman"/>
          <w:color w:val="000000"/>
          <w:sz w:val="24"/>
          <w:lang w:val="ru-RU"/>
        </w:rPr>
      </w:pPr>
      <w:r w:rsidRPr="00F63321">
        <w:rPr>
          <w:rFonts w:ascii="Times New Roman" w:eastAsia="Times New Roman" w:hAnsi="Times New Roman"/>
          <w:color w:val="000000"/>
          <w:sz w:val="24"/>
          <w:lang w:val="ru-RU"/>
        </w:rPr>
        <w:t>3. Наблюдение за потреблением воды растением.</w:t>
      </w:r>
    </w:p>
    <w:p w:rsidR="00B36BCC" w:rsidRDefault="00B36BCC" w:rsidP="00B36BCC">
      <w:pPr>
        <w:autoSpaceDE w:val="0"/>
        <w:autoSpaceDN w:val="0"/>
        <w:spacing w:after="0" w:line="230" w:lineRule="auto"/>
        <w:rPr>
          <w:rFonts w:ascii="Times New Roman" w:eastAsia="Times New Roman" w:hAnsi="Times New Roman"/>
          <w:color w:val="000000"/>
          <w:sz w:val="24"/>
          <w:lang w:val="ru-RU"/>
        </w:rPr>
      </w:pPr>
    </w:p>
    <w:p w:rsidR="00B36BCC" w:rsidRDefault="00B36BCC" w:rsidP="00B36BCC">
      <w:pPr>
        <w:autoSpaceDE w:val="0"/>
        <w:autoSpaceDN w:val="0"/>
        <w:spacing w:after="0" w:line="230" w:lineRule="auto"/>
        <w:rPr>
          <w:rFonts w:ascii="Times New Roman" w:eastAsia="Times New Roman" w:hAnsi="Times New Roman"/>
          <w:color w:val="000000"/>
          <w:sz w:val="24"/>
          <w:lang w:val="ru-RU"/>
        </w:rPr>
      </w:pPr>
    </w:p>
    <w:p w:rsidR="00B36BCC" w:rsidRPr="00F63321" w:rsidRDefault="00B36BCC" w:rsidP="00B36BCC">
      <w:pPr>
        <w:tabs>
          <w:tab w:val="left" w:pos="180"/>
        </w:tabs>
        <w:autoSpaceDE w:val="0"/>
        <w:autoSpaceDN w:val="0"/>
        <w:spacing w:before="190" w:after="0"/>
        <w:ind w:right="144"/>
        <w:rPr>
          <w:lang w:val="ru-RU"/>
        </w:rPr>
      </w:pPr>
      <w:r w:rsidRPr="00F63321">
        <w:rPr>
          <w:rFonts w:ascii="Times New Roman" w:eastAsia="Times New Roman" w:hAnsi="Times New Roman"/>
          <w:b/>
          <w:color w:val="000000"/>
          <w:sz w:val="24"/>
          <w:lang w:val="ru-RU"/>
        </w:rPr>
        <w:t xml:space="preserve">4. Организмы и среда обитания </w:t>
      </w:r>
      <w:r w:rsidRPr="00F63321">
        <w:rPr>
          <w:lang w:val="ru-RU"/>
        </w:rPr>
        <w:br/>
      </w:r>
      <w:r w:rsidRPr="00F63321">
        <w:rPr>
          <w:lang w:val="ru-RU"/>
        </w:rPr>
        <w:tab/>
      </w:r>
      <w:r w:rsidRPr="00F63321">
        <w:rPr>
          <w:rFonts w:ascii="Times New Roman" w:eastAsia="Times New Roman" w:hAnsi="Times New Roman"/>
          <w:color w:val="000000"/>
          <w:sz w:val="24"/>
          <w:lang w:val="ru-RU"/>
        </w:rPr>
        <w:t xml:space="preserve">Понятие о среде обитания. Водная, </w:t>
      </w:r>
      <w:proofErr w:type="spellStart"/>
      <w:r w:rsidRPr="00F63321">
        <w:rPr>
          <w:rFonts w:ascii="Times New Roman" w:eastAsia="Times New Roman" w:hAnsi="Times New Roman"/>
          <w:color w:val="000000"/>
          <w:sz w:val="24"/>
          <w:lang w:val="ru-RU"/>
        </w:rPr>
        <w:t>наземновоздушная</w:t>
      </w:r>
      <w:proofErr w:type="spellEnd"/>
      <w:r w:rsidRPr="00F63321">
        <w:rPr>
          <w:rFonts w:ascii="Times New Roman" w:eastAsia="Times New Roman" w:hAnsi="Times New Roman"/>
          <w:color w:val="000000"/>
          <w:sz w:val="24"/>
          <w:lang w:val="ru-RU"/>
        </w:rPr>
        <w:t xml:space="preserve">, почвенная, </w:t>
      </w:r>
      <w:proofErr w:type="spellStart"/>
      <w:r w:rsidRPr="00F63321">
        <w:rPr>
          <w:rFonts w:ascii="Times New Roman" w:eastAsia="Times New Roman" w:hAnsi="Times New Roman"/>
          <w:color w:val="000000"/>
          <w:sz w:val="24"/>
          <w:lang w:val="ru-RU"/>
        </w:rPr>
        <w:t>внутриорганизменная</w:t>
      </w:r>
      <w:proofErr w:type="spellEnd"/>
      <w:r w:rsidRPr="00F63321">
        <w:rPr>
          <w:rFonts w:ascii="Times New Roman" w:eastAsia="Times New Roman" w:hAnsi="Times New Roman"/>
          <w:color w:val="000000"/>
          <w:sz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36BCC" w:rsidRPr="00F63321" w:rsidRDefault="00B36BCC" w:rsidP="00B36BCC">
      <w:pPr>
        <w:autoSpaceDE w:val="0"/>
        <w:autoSpaceDN w:val="0"/>
        <w:spacing w:before="70" w:after="0" w:line="262" w:lineRule="auto"/>
        <w:ind w:left="180" w:right="1440"/>
        <w:rPr>
          <w:lang w:val="ru-RU"/>
        </w:rPr>
      </w:pPr>
      <w:r w:rsidRPr="00F63321">
        <w:rPr>
          <w:rFonts w:ascii="Times New Roman" w:eastAsia="Times New Roman" w:hAnsi="Times New Roman"/>
          <w:i/>
          <w:color w:val="000000"/>
          <w:sz w:val="24"/>
          <w:lang w:val="ru-RU"/>
        </w:rPr>
        <w:t xml:space="preserve">Лабораторные и практические работы </w:t>
      </w:r>
      <w:r w:rsidRPr="00F63321">
        <w:rPr>
          <w:lang w:val="ru-RU"/>
        </w:rPr>
        <w:br/>
      </w:r>
      <w:r w:rsidRPr="00F63321">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rsidR="00B36BCC" w:rsidRPr="00F63321" w:rsidRDefault="00B36BCC" w:rsidP="00B36BCC">
      <w:pPr>
        <w:autoSpaceDE w:val="0"/>
        <w:autoSpaceDN w:val="0"/>
        <w:spacing w:before="70" w:after="0" w:line="262" w:lineRule="auto"/>
        <w:ind w:left="180" w:right="4032"/>
        <w:rPr>
          <w:lang w:val="ru-RU"/>
        </w:rPr>
      </w:pPr>
      <w:r w:rsidRPr="00F63321">
        <w:rPr>
          <w:rFonts w:ascii="Times New Roman" w:eastAsia="Times New Roman" w:hAnsi="Times New Roman"/>
          <w:i/>
          <w:color w:val="000000"/>
          <w:sz w:val="24"/>
          <w:lang w:val="ru-RU"/>
        </w:rPr>
        <w:t xml:space="preserve">Экскурсии или </w:t>
      </w:r>
      <w:proofErr w:type="spellStart"/>
      <w:r w:rsidRPr="00F63321">
        <w:rPr>
          <w:rFonts w:ascii="Times New Roman" w:eastAsia="Times New Roman" w:hAnsi="Times New Roman"/>
          <w:i/>
          <w:color w:val="000000"/>
          <w:sz w:val="24"/>
          <w:lang w:val="ru-RU"/>
        </w:rPr>
        <w:t>видеоэкскурсии</w:t>
      </w:r>
      <w:proofErr w:type="spellEnd"/>
      <w:r w:rsidRPr="00F63321">
        <w:rPr>
          <w:rFonts w:ascii="Times New Roman" w:eastAsia="Times New Roman" w:hAnsi="Times New Roman"/>
          <w:i/>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Растительный и животный мир родного края (краеведение).</w:t>
      </w:r>
    </w:p>
    <w:p w:rsidR="00B36BCC" w:rsidRPr="00F63321" w:rsidRDefault="00B36BCC" w:rsidP="00B36BCC">
      <w:pPr>
        <w:tabs>
          <w:tab w:val="left" w:pos="180"/>
        </w:tabs>
        <w:autoSpaceDE w:val="0"/>
        <w:autoSpaceDN w:val="0"/>
        <w:spacing w:before="192" w:after="0" w:line="281" w:lineRule="auto"/>
        <w:rPr>
          <w:lang w:val="ru-RU"/>
        </w:rPr>
      </w:pPr>
      <w:r w:rsidRPr="00F63321">
        <w:rPr>
          <w:lang w:val="ru-RU"/>
        </w:rPr>
        <w:tab/>
      </w:r>
      <w:r w:rsidRPr="00F63321">
        <w:rPr>
          <w:rFonts w:ascii="Times New Roman" w:eastAsia="Times New Roman" w:hAnsi="Times New Roman"/>
          <w:b/>
          <w:color w:val="000000"/>
          <w:sz w:val="24"/>
          <w:lang w:val="ru-RU"/>
        </w:rPr>
        <w:t xml:space="preserve">5. Природные сообщества </w:t>
      </w:r>
      <w:r w:rsidRPr="00F63321">
        <w:rPr>
          <w:lang w:val="ru-RU"/>
        </w:rPr>
        <w:br/>
      </w:r>
      <w:r w:rsidRPr="00F63321">
        <w:rPr>
          <w:lang w:val="ru-RU"/>
        </w:rPr>
        <w:tab/>
      </w:r>
      <w:r w:rsidRPr="00F63321">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B36BCC" w:rsidRPr="00F63321" w:rsidRDefault="00B36BCC" w:rsidP="00B36BCC">
      <w:pPr>
        <w:tabs>
          <w:tab w:val="left" w:pos="180"/>
        </w:tabs>
        <w:autoSpaceDE w:val="0"/>
        <w:autoSpaceDN w:val="0"/>
        <w:spacing w:before="70" w:after="0" w:line="262" w:lineRule="auto"/>
        <w:ind w:right="576"/>
        <w:rPr>
          <w:lang w:val="ru-RU"/>
        </w:rPr>
      </w:pPr>
      <w:r w:rsidRPr="00F63321">
        <w:rPr>
          <w:lang w:val="ru-RU"/>
        </w:rPr>
        <w:tab/>
      </w:r>
      <w:r w:rsidRPr="00F63321">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36BCC" w:rsidRPr="00F63321" w:rsidRDefault="00B36BCC" w:rsidP="00B36BCC">
      <w:pPr>
        <w:tabs>
          <w:tab w:val="left" w:pos="180"/>
        </w:tabs>
        <w:autoSpaceDE w:val="0"/>
        <w:autoSpaceDN w:val="0"/>
        <w:spacing w:before="70" w:after="0" w:line="262" w:lineRule="auto"/>
        <w:ind w:right="288"/>
        <w:rPr>
          <w:lang w:val="ru-RU"/>
        </w:rPr>
      </w:pPr>
      <w:r w:rsidRPr="00F63321">
        <w:rPr>
          <w:lang w:val="ru-RU"/>
        </w:rPr>
        <w:tab/>
      </w:r>
      <w:r w:rsidRPr="00F63321">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rsidR="00B36BCC" w:rsidRPr="00F63321" w:rsidRDefault="00B36BCC" w:rsidP="00B36BCC">
      <w:pPr>
        <w:autoSpaceDE w:val="0"/>
        <w:autoSpaceDN w:val="0"/>
        <w:spacing w:before="70" w:after="0" w:line="262" w:lineRule="auto"/>
        <w:ind w:left="180" w:right="1584"/>
        <w:rPr>
          <w:lang w:val="ru-RU"/>
        </w:rPr>
      </w:pPr>
      <w:r w:rsidRPr="00F63321">
        <w:rPr>
          <w:rFonts w:ascii="Times New Roman" w:eastAsia="Times New Roman" w:hAnsi="Times New Roman"/>
          <w:i/>
          <w:color w:val="000000"/>
          <w:sz w:val="24"/>
          <w:lang w:val="ru-RU"/>
        </w:rPr>
        <w:t xml:space="preserve">Лабораторные и практические работы </w:t>
      </w:r>
      <w:r w:rsidRPr="00F63321">
        <w:rPr>
          <w:lang w:val="ru-RU"/>
        </w:rPr>
        <w:br/>
      </w:r>
      <w:r w:rsidRPr="00F63321">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rsidR="00B36BCC" w:rsidRPr="00F63321" w:rsidRDefault="00B36BCC" w:rsidP="00B36BCC">
      <w:pPr>
        <w:tabs>
          <w:tab w:val="left" w:pos="180"/>
        </w:tabs>
        <w:autoSpaceDE w:val="0"/>
        <w:autoSpaceDN w:val="0"/>
        <w:spacing w:before="70" w:after="0" w:line="262" w:lineRule="auto"/>
        <w:ind w:right="2304"/>
        <w:rPr>
          <w:lang w:val="ru-RU"/>
        </w:rPr>
      </w:pPr>
      <w:r w:rsidRPr="00F63321">
        <w:rPr>
          <w:lang w:val="ru-RU"/>
        </w:rPr>
        <w:tab/>
      </w:r>
      <w:r w:rsidRPr="00F63321">
        <w:rPr>
          <w:rFonts w:ascii="Times New Roman" w:eastAsia="Times New Roman" w:hAnsi="Times New Roman"/>
          <w:i/>
          <w:color w:val="000000"/>
          <w:sz w:val="24"/>
          <w:lang w:val="ru-RU"/>
        </w:rPr>
        <w:t xml:space="preserve">Экскурсии или </w:t>
      </w:r>
      <w:proofErr w:type="spellStart"/>
      <w:r w:rsidRPr="00F63321">
        <w:rPr>
          <w:rFonts w:ascii="Times New Roman" w:eastAsia="Times New Roman" w:hAnsi="Times New Roman"/>
          <w:i/>
          <w:color w:val="000000"/>
          <w:sz w:val="24"/>
          <w:lang w:val="ru-RU"/>
        </w:rPr>
        <w:t>видеоэкскурсии</w:t>
      </w:r>
      <w:proofErr w:type="spellEnd"/>
      <w:r w:rsidRPr="00F63321">
        <w:rPr>
          <w:rFonts w:ascii="Times New Roman" w:eastAsia="Times New Roman" w:hAnsi="Times New Roman"/>
          <w:i/>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1. Изучение природных сообществ (на примере леса, озера, пруда, луга и др.).</w:t>
      </w:r>
    </w:p>
    <w:p w:rsidR="00B36BCC" w:rsidRPr="00F63321" w:rsidRDefault="00B36BCC" w:rsidP="00B36BCC">
      <w:pPr>
        <w:autoSpaceDE w:val="0"/>
        <w:autoSpaceDN w:val="0"/>
        <w:spacing w:before="70" w:after="0" w:line="230" w:lineRule="auto"/>
        <w:rPr>
          <w:lang w:val="ru-RU"/>
        </w:rPr>
      </w:pPr>
      <w:r w:rsidRPr="00F63321">
        <w:rPr>
          <w:rFonts w:ascii="Times New Roman" w:eastAsia="Times New Roman" w:hAnsi="Times New Roman"/>
          <w:color w:val="000000"/>
          <w:sz w:val="24"/>
          <w:lang w:val="ru-RU"/>
        </w:rPr>
        <w:t>2. Изучение сезонных явлений в жизни природных сообществ.</w:t>
      </w:r>
    </w:p>
    <w:p w:rsidR="00B36BCC" w:rsidRPr="00F63321" w:rsidRDefault="00B36BCC" w:rsidP="00B36BCC">
      <w:pPr>
        <w:tabs>
          <w:tab w:val="left" w:pos="180"/>
        </w:tabs>
        <w:autoSpaceDE w:val="0"/>
        <w:autoSpaceDN w:val="0"/>
        <w:spacing w:before="190" w:after="0" w:line="283" w:lineRule="auto"/>
        <w:rPr>
          <w:lang w:val="ru-RU"/>
        </w:rPr>
      </w:pPr>
      <w:r w:rsidRPr="00F63321">
        <w:rPr>
          <w:lang w:val="ru-RU"/>
        </w:rPr>
        <w:tab/>
      </w:r>
      <w:r w:rsidRPr="00F63321">
        <w:rPr>
          <w:rFonts w:ascii="Times New Roman" w:eastAsia="Times New Roman" w:hAnsi="Times New Roman"/>
          <w:b/>
          <w:color w:val="000000"/>
          <w:sz w:val="24"/>
          <w:lang w:val="ru-RU"/>
        </w:rPr>
        <w:t xml:space="preserve">6. Живая природа и человек </w:t>
      </w:r>
      <w:r w:rsidRPr="00F63321">
        <w:rPr>
          <w:lang w:val="ru-RU"/>
        </w:rPr>
        <w:br/>
      </w:r>
      <w:r w:rsidRPr="00F63321">
        <w:rPr>
          <w:lang w:val="ru-RU"/>
        </w:rPr>
        <w:tab/>
      </w:r>
      <w:r w:rsidRPr="00F63321">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B36BCC" w:rsidRDefault="00B36BCC" w:rsidP="00B36BCC">
      <w:pPr>
        <w:autoSpaceDE w:val="0"/>
        <w:autoSpaceDN w:val="0"/>
        <w:spacing w:after="0" w:line="230" w:lineRule="auto"/>
        <w:rPr>
          <w:lang w:val="ru-RU"/>
        </w:rPr>
      </w:pPr>
    </w:p>
    <w:p w:rsidR="00B36BCC" w:rsidRPr="00F63321" w:rsidRDefault="00B36BCC" w:rsidP="00B36BCC">
      <w:pPr>
        <w:tabs>
          <w:tab w:val="left" w:pos="180"/>
        </w:tabs>
        <w:autoSpaceDE w:val="0"/>
        <w:autoSpaceDN w:val="0"/>
        <w:spacing w:before="72" w:after="0" w:line="271" w:lineRule="auto"/>
        <w:ind w:right="720"/>
        <w:rPr>
          <w:lang w:val="ru-RU"/>
        </w:rPr>
      </w:pPr>
      <w:r w:rsidRPr="00F63321">
        <w:rPr>
          <w:lang w:val="ru-RU"/>
        </w:rPr>
        <w:tab/>
      </w:r>
      <w:r w:rsidRPr="00F63321">
        <w:rPr>
          <w:rFonts w:ascii="Times New Roman" w:eastAsia="Times New Roman" w:hAnsi="Times New Roman"/>
          <w:i/>
          <w:color w:val="000000"/>
          <w:sz w:val="24"/>
          <w:lang w:val="ru-RU"/>
        </w:rPr>
        <w:t xml:space="preserve">Практические работы </w:t>
      </w:r>
      <w:r w:rsidRPr="00F63321">
        <w:rPr>
          <w:lang w:val="ru-RU"/>
        </w:rPr>
        <w:br/>
      </w:r>
      <w:r w:rsidRPr="00F63321">
        <w:rPr>
          <w:lang w:val="ru-RU"/>
        </w:rPr>
        <w:tab/>
      </w:r>
      <w:r w:rsidRPr="00F63321">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rsidR="00B36BCC" w:rsidRPr="00F63321" w:rsidRDefault="00B36BCC" w:rsidP="00B36BCC">
      <w:pPr>
        <w:autoSpaceDE w:val="0"/>
        <w:autoSpaceDN w:val="0"/>
        <w:spacing w:after="0" w:line="230" w:lineRule="auto"/>
        <w:rPr>
          <w:lang w:val="ru-RU"/>
        </w:rPr>
        <w:sectPr w:rsidR="00B36BCC" w:rsidRPr="00F63321">
          <w:pgSz w:w="11900" w:h="16840"/>
          <w:pgMar w:top="298" w:right="650" w:bottom="338" w:left="666" w:header="720" w:footer="720" w:gutter="0"/>
          <w:cols w:space="720" w:equalWidth="0">
            <w:col w:w="10584" w:space="0"/>
          </w:cols>
          <w:docGrid w:linePitch="360"/>
        </w:sectPr>
      </w:pPr>
    </w:p>
    <w:p w:rsidR="0089028B" w:rsidRPr="00F63321" w:rsidRDefault="0089028B">
      <w:pPr>
        <w:rPr>
          <w:lang w:val="ru-RU"/>
        </w:rPr>
        <w:sectPr w:rsidR="0089028B" w:rsidRPr="00F63321">
          <w:pgSz w:w="11900" w:h="16840"/>
          <w:pgMar w:top="286" w:right="802" w:bottom="1440" w:left="666" w:header="720" w:footer="720" w:gutter="0"/>
          <w:cols w:space="720" w:equalWidth="0">
            <w:col w:w="10432" w:space="0"/>
          </w:cols>
          <w:docGrid w:linePitch="360"/>
        </w:sectPr>
      </w:pPr>
      <w:bookmarkStart w:id="0" w:name="_GoBack"/>
      <w:bookmarkEnd w:id="0"/>
    </w:p>
    <w:p w:rsidR="0089028B" w:rsidRPr="00F63321" w:rsidRDefault="0089028B">
      <w:pPr>
        <w:autoSpaceDE w:val="0"/>
        <w:autoSpaceDN w:val="0"/>
        <w:spacing w:after="78" w:line="220" w:lineRule="exact"/>
        <w:rPr>
          <w:lang w:val="ru-RU"/>
        </w:rPr>
      </w:pPr>
    </w:p>
    <w:p w:rsidR="0089028B" w:rsidRPr="00F63321" w:rsidRDefault="003E53E2">
      <w:pPr>
        <w:autoSpaceDE w:val="0"/>
        <w:autoSpaceDN w:val="0"/>
        <w:spacing w:after="0" w:line="230" w:lineRule="auto"/>
        <w:rPr>
          <w:lang w:val="ru-RU"/>
        </w:rPr>
      </w:pPr>
      <w:r w:rsidRPr="00F63321">
        <w:rPr>
          <w:rFonts w:ascii="Times New Roman" w:eastAsia="Times New Roman" w:hAnsi="Times New Roman"/>
          <w:b/>
          <w:color w:val="000000"/>
          <w:sz w:val="24"/>
          <w:lang w:val="ru-RU"/>
        </w:rPr>
        <w:t>ПЛАНИРУЕМЫЕ ОБРАЗОВАТЕЛЬНЫЕ РЕЗУЛЬТАТЫ</w:t>
      </w:r>
    </w:p>
    <w:p w:rsidR="0089028B" w:rsidRPr="00F63321" w:rsidRDefault="003E53E2">
      <w:pPr>
        <w:autoSpaceDE w:val="0"/>
        <w:autoSpaceDN w:val="0"/>
        <w:spacing w:before="346" w:after="0" w:line="271" w:lineRule="auto"/>
        <w:ind w:right="144" w:firstLine="180"/>
        <w:rPr>
          <w:lang w:val="ru-RU"/>
        </w:rPr>
      </w:pPr>
      <w:r w:rsidRPr="00F63321">
        <w:rPr>
          <w:rFonts w:ascii="Times New Roman" w:eastAsia="Times New Roman" w:hAnsi="Times New Roman"/>
          <w:color w:val="000000"/>
          <w:sz w:val="24"/>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F63321">
        <w:rPr>
          <w:rFonts w:ascii="Times New Roman" w:eastAsia="Times New Roman" w:hAnsi="Times New Roman"/>
          <w:color w:val="000000"/>
          <w:sz w:val="24"/>
          <w:lang w:val="ru-RU"/>
        </w:rPr>
        <w:t>метапредметных</w:t>
      </w:r>
      <w:proofErr w:type="spellEnd"/>
      <w:r w:rsidRPr="00F63321">
        <w:rPr>
          <w:rFonts w:ascii="Times New Roman" w:eastAsia="Times New Roman" w:hAnsi="Times New Roman"/>
          <w:color w:val="000000"/>
          <w:sz w:val="24"/>
          <w:lang w:val="ru-RU"/>
        </w:rPr>
        <w:t xml:space="preserve"> и предметных образовательных результатов:</w:t>
      </w:r>
    </w:p>
    <w:p w:rsidR="0089028B" w:rsidRPr="00F63321" w:rsidRDefault="003E53E2" w:rsidP="00B36BCC">
      <w:pPr>
        <w:tabs>
          <w:tab w:val="left" w:pos="180"/>
          <w:tab w:val="left" w:pos="420"/>
        </w:tabs>
        <w:autoSpaceDE w:val="0"/>
        <w:autoSpaceDN w:val="0"/>
        <w:spacing w:after="0" w:line="322" w:lineRule="auto"/>
        <w:ind w:right="144"/>
        <w:rPr>
          <w:lang w:val="ru-RU"/>
        </w:rPr>
      </w:pPr>
      <w:r w:rsidRPr="00F63321">
        <w:rPr>
          <w:rFonts w:ascii="Times New Roman" w:eastAsia="Times New Roman" w:hAnsi="Times New Roman"/>
          <w:b/>
          <w:color w:val="000000"/>
          <w:sz w:val="24"/>
          <w:lang w:val="ru-RU"/>
        </w:rPr>
        <w:t xml:space="preserve">ЛИЧНОСТНЫЕ РЕЗУЛЬТАТЫ </w:t>
      </w:r>
      <w:r w:rsidRPr="00F63321">
        <w:rPr>
          <w:lang w:val="ru-RU"/>
        </w:rPr>
        <w:br/>
      </w:r>
      <w:r w:rsidRPr="00F63321">
        <w:rPr>
          <w:lang w:val="ru-RU"/>
        </w:rPr>
        <w:tab/>
      </w:r>
      <w:r w:rsidRPr="00F63321">
        <w:rPr>
          <w:rFonts w:ascii="Times New Roman" w:eastAsia="Times New Roman" w:hAnsi="Times New Roman"/>
          <w:b/>
          <w:i/>
          <w:color w:val="000000"/>
          <w:sz w:val="24"/>
          <w:lang w:val="ru-RU"/>
        </w:rPr>
        <w:t>Патриотическое воспитание:</w:t>
      </w:r>
      <w:r w:rsidRPr="00F63321">
        <w:rPr>
          <w:lang w:val="ru-RU"/>
        </w:rPr>
        <w:br/>
      </w:r>
      <w:r w:rsidRPr="00F63321">
        <w:rPr>
          <w:lang w:val="ru-RU"/>
        </w:rPr>
        <w:tab/>
      </w:r>
      <w:r w:rsidRPr="00F63321">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sidRPr="00F63321">
        <w:rPr>
          <w:lang w:val="ru-RU"/>
        </w:rPr>
        <w:tab/>
      </w:r>
      <w:r w:rsidRPr="00F63321">
        <w:rPr>
          <w:rFonts w:ascii="Times New Roman" w:eastAsia="Times New Roman" w:hAnsi="Times New Roman"/>
          <w:color w:val="000000"/>
          <w:sz w:val="24"/>
          <w:lang w:val="ru-RU"/>
        </w:rPr>
        <w:t>советских учёных в развитие мировой биологической науки.</w:t>
      </w:r>
    </w:p>
    <w:p w:rsidR="0089028B" w:rsidRPr="00F63321" w:rsidRDefault="003E53E2" w:rsidP="00B36BCC">
      <w:pPr>
        <w:autoSpaceDE w:val="0"/>
        <w:autoSpaceDN w:val="0"/>
        <w:spacing w:after="0" w:line="302" w:lineRule="auto"/>
        <w:ind w:left="420" w:right="576" w:hanging="240"/>
        <w:rPr>
          <w:lang w:val="ru-RU"/>
        </w:rPr>
      </w:pPr>
      <w:r w:rsidRPr="00F63321">
        <w:rPr>
          <w:rFonts w:ascii="Times New Roman" w:eastAsia="Times New Roman" w:hAnsi="Times New Roman"/>
          <w:b/>
          <w:i/>
          <w:color w:val="000000"/>
          <w:sz w:val="24"/>
          <w:lang w:val="ru-RU"/>
        </w:rPr>
        <w:t>Гражданское воспитание:</w:t>
      </w:r>
      <w:r w:rsidRPr="00F63321">
        <w:rPr>
          <w:lang w:val="ru-RU"/>
        </w:rPr>
        <w:br/>
      </w:r>
      <w:r w:rsidRPr="00F63321">
        <w:rPr>
          <w:rFonts w:ascii="Times New Roman" w:eastAsia="Times New Roman" w:hAnsi="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89028B" w:rsidRPr="00F63321" w:rsidRDefault="003E53E2" w:rsidP="00B36BCC">
      <w:pPr>
        <w:autoSpaceDE w:val="0"/>
        <w:autoSpaceDN w:val="0"/>
        <w:spacing w:after="0" w:line="300" w:lineRule="auto"/>
        <w:ind w:left="420" w:hanging="240"/>
        <w:rPr>
          <w:lang w:val="ru-RU"/>
        </w:rPr>
      </w:pPr>
      <w:r w:rsidRPr="00F63321">
        <w:rPr>
          <w:rFonts w:ascii="Times New Roman" w:eastAsia="Times New Roman" w:hAnsi="Times New Roman"/>
          <w:b/>
          <w:i/>
          <w:color w:val="000000"/>
          <w:sz w:val="24"/>
          <w:lang w:val="ru-RU"/>
        </w:rPr>
        <w:t xml:space="preserve">Духовно-нравственное </w:t>
      </w:r>
      <w:proofErr w:type="gramStart"/>
      <w:r w:rsidRPr="00F63321">
        <w:rPr>
          <w:rFonts w:ascii="Times New Roman" w:eastAsia="Times New Roman" w:hAnsi="Times New Roman"/>
          <w:b/>
          <w:i/>
          <w:color w:val="000000"/>
          <w:sz w:val="24"/>
          <w:lang w:val="ru-RU"/>
        </w:rPr>
        <w:t>воспитание:</w:t>
      </w:r>
      <w:r w:rsidRPr="00F63321">
        <w:rPr>
          <w:lang w:val="ru-RU"/>
        </w:rPr>
        <w:br/>
      </w:r>
      <w:r w:rsidRPr="00F63321">
        <w:rPr>
          <w:rFonts w:ascii="Times New Roman" w:eastAsia="Times New Roman" w:hAnsi="Times New Roman"/>
          <w:color w:val="000000"/>
          <w:sz w:val="24"/>
          <w:lang w:val="ru-RU"/>
        </w:rPr>
        <w:t>—</w:t>
      </w:r>
      <w:proofErr w:type="gramEnd"/>
      <w:r w:rsidRPr="00F63321">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sidRPr="00F63321">
        <w:rPr>
          <w:lang w:val="ru-RU"/>
        </w:rPr>
        <w:br/>
      </w:r>
      <w:r w:rsidRPr="00F63321">
        <w:rPr>
          <w:rFonts w:ascii="Times New Roman" w:eastAsia="Times New Roman" w:hAnsi="Times New Roman"/>
          <w:color w:val="000000"/>
          <w:sz w:val="24"/>
          <w:lang w:val="ru-RU"/>
        </w:rPr>
        <w:t>экологической культуры;. понимание значимости нравственного аспекта деятельности человека в медицине и биологии.</w:t>
      </w:r>
    </w:p>
    <w:p w:rsidR="0089028B" w:rsidRPr="00F63321" w:rsidRDefault="003E53E2" w:rsidP="00B36BCC">
      <w:pPr>
        <w:tabs>
          <w:tab w:val="left" w:pos="420"/>
        </w:tabs>
        <w:autoSpaceDE w:val="0"/>
        <w:autoSpaceDN w:val="0"/>
        <w:spacing w:after="0" w:line="310" w:lineRule="auto"/>
        <w:ind w:left="180" w:right="1728"/>
        <w:rPr>
          <w:lang w:val="ru-RU"/>
        </w:rPr>
      </w:pPr>
      <w:r w:rsidRPr="00F63321">
        <w:rPr>
          <w:rFonts w:ascii="Times New Roman" w:eastAsia="Times New Roman" w:hAnsi="Times New Roman"/>
          <w:b/>
          <w:i/>
          <w:color w:val="000000"/>
          <w:sz w:val="24"/>
          <w:lang w:val="ru-RU"/>
        </w:rPr>
        <w:t>Эстетическое воспитание:</w:t>
      </w:r>
      <w:r w:rsidRPr="00F63321">
        <w:rPr>
          <w:lang w:val="ru-RU"/>
        </w:rPr>
        <w:br/>
      </w:r>
      <w:r w:rsidRPr="00F63321">
        <w:rPr>
          <w:lang w:val="ru-RU"/>
        </w:rPr>
        <w:tab/>
      </w:r>
      <w:r w:rsidRPr="00F63321">
        <w:rPr>
          <w:rFonts w:ascii="Times New Roman" w:eastAsia="Times New Roman" w:hAnsi="Times New Roman"/>
          <w:color w:val="000000"/>
          <w:sz w:val="24"/>
          <w:lang w:val="ru-RU"/>
        </w:rPr>
        <w:t>—  понимание роли биологии в формировании эстетической культуры личности.</w:t>
      </w:r>
    </w:p>
    <w:p w:rsidR="0089028B" w:rsidRPr="00F63321" w:rsidRDefault="003E53E2" w:rsidP="00B36BCC">
      <w:pPr>
        <w:autoSpaceDE w:val="0"/>
        <w:autoSpaceDN w:val="0"/>
        <w:spacing w:after="0" w:line="302" w:lineRule="auto"/>
        <w:ind w:left="420" w:right="432" w:hanging="240"/>
        <w:rPr>
          <w:lang w:val="ru-RU"/>
        </w:rPr>
      </w:pPr>
      <w:r w:rsidRPr="00F63321">
        <w:rPr>
          <w:rFonts w:ascii="Times New Roman" w:eastAsia="Times New Roman" w:hAnsi="Times New Roman"/>
          <w:b/>
          <w:i/>
          <w:color w:val="000000"/>
          <w:sz w:val="24"/>
          <w:lang w:val="ru-RU"/>
        </w:rPr>
        <w:t>Ценности научного познания:</w:t>
      </w:r>
      <w:r w:rsidRPr="00F63321">
        <w:rPr>
          <w:lang w:val="ru-RU"/>
        </w:rPr>
        <w:br/>
      </w:r>
      <w:r w:rsidRPr="00F63321">
        <w:rPr>
          <w:rFonts w:ascii="Times New Roman" w:eastAsia="Times New Roman" w:hAnsi="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9028B" w:rsidRPr="00F63321" w:rsidRDefault="003E53E2" w:rsidP="00B36BCC">
      <w:pPr>
        <w:autoSpaceDE w:val="0"/>
        <w:autoSpaceDN w:val="0"/>
        <w:spacing w:after="0" w:line="230" w:lineRule="auto"/>
        <w:ind w:left="420"/>
        <w:rPr>
          <w:lang w:val="ru-RU"/>
        </w:rPr>
      </w:pPr>
      <w:r w:rsidRPr="00F63321">
        <w:rPr>
          <w:rFonts w:ascii="Times New Roman" w:eastAsia="Times New Roman" w:hAnsi="Times New Roman"/>
          <w:color w:val="000000"/>
          <w:sz w:val="24"/>
          <w:lang w:val="ru-RU"/>
        </w:rPr>
        <w:t>—  понимание роли биологической науки в формировании научного мировоззрения;</w:t>
      </w:r>
    </w:p>
    <w:p w:rsidR="0089028B" w:rsidRPr="00F63321" w:rsidRDefault="003E53E2" w:rsidP="00B36BCC">
      <w:pPr>
        <w:autoSpaceDE w:val="0"/>
        <w:autoSpaceDN w:val="0"/>
        <w:spacing w:after="0" w:line="262" w:lineRule="auto"/>
        <w:ind w:left="420" w:right="1584"/>
        <w:rPr>
          <w:lang w:val="ru-RU"/>
        </w:rPr>
      </w:pPr>
      <w:r w:rsidRPr="00F63321">
        <w:rPr>
          <w:rFonts w:ascii="Times New Roman" w:eastAsia="Times New Roman" w:hAnsi="Times New Roman"/>
          <w:color w:val="000000"/>
          <w:sz w:val="24"/>
          <w:lang w:val="ru-RU"/>
        </w:rPr>
        <w:t>—  развитие научной любознательности, интереса к биологической науке, навыков исследовательской деятельности.</w:t>
      </w:r>
    </w:p>
    <w:p w:rsidR="0089028B" w:rsidRPr="00F63321" w:rsidRDefault="003E53E2" w:rsidP="00B36BCC">
      <w:pPr>
        <w:autoSpaceDE w:val="0"/>
        <w:autoSpaceDN w:val="0"/>
        <w:spacing w:after="0" w:line="331" w:lineRule="auto"/>
        <w:ind w:left="420" w:right="144" w:hanging="240"/>
        <w:rPr>
          <w:lang w:val="ru-RU"/>
        </w:rPr>
      </w:pPr>
      <w:r w:rsidRPr="00F63321">
        <w:rPr>
          <w:rFonts w:ascii="Times New Roman" w:eastAsia="Times New Roman" w:hAnsi="Times New Roman"/>
          <w:b/>
          <w:i/>
          <w:color w:val="000000"/>
          <w:sz w:val="24"/>
          <w:lang w:val="ru-RU"/>
        </w:rPr>
        <w:t>Формирование культуры здоровья:</w:t>
      </w:r>
      <w:r w:rsidRPr="00F63321">
        <w:rPr>
          <w:lang w:val="ru-RU"/>
        </w:rPr>
        <w:br/>
      </w:r>
      <w:r w:rsidRPr="00F63321">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F63321">
        <w:rPr>
          <w:lang w:val="ru-RU"/>
        </w:rPr>
        <w:br/>
      </w:r>
      <w:r w:rsidRPr="00F63321">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F63321">
        <w:rPr>
          <w:lang w:val="ru-RU"/>
        </w:rPr>
        <w:br/>
      </w:r>
      <w:r w:rsidRPr="00F63321">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sidRPr="00F63321">
        <w:rPr>
          <w:lang w:val="ru-RU"/>
        </w:rPr>
        <w:br/>
      </w:r>
      <w:r w:rsidRPr="00F63321">
        <w:rPr>
          <w:rFonts w:ascii="Times New Roman" w:eastAsia="Times New Roman" w:hAnsi="Times New Roman"/>
          <w:color w:val="000000"/>
          <w:sz w:val="24"/>
          <w:lang w:val="ru-RU"/>
        </w:rPr>
        <w:t xml:space="preserve">—  </w:t>
      </w:r>
      <w:proofErr w:type="spellStart"/>
      <w:r w:rsidRPr="00F63321">
        <w:rPr>
          <w:rFonts w:ascii="Times New Roman" w:eastAsia="Times New Roman" w:hAnsi="Times New Roman"/>
          <w:color w:val="000000"/>
          <w:sz w:val="24"/>
          <w:lang w:val="ru-RU"/>
        </w:rPr>
        <w:t>сформированность</w:t>
      </w:r>
      <w:proofErr w:type="spellEnd"/>
      <w:r w:rsidRPr="00F63321">
        <w:rPr>
          <w:rFonts w:ascii="Times New Roman" w:eastAsia="Times New Roman" w:hAnsi="Times New Roman"/>
          <w:color w:val="000000"/>
          <w:sz w:val="24"/>
          <w:lang w:val="ru-RU"/>
        </w:rPr>
        <w:t xml:space="preserve"> навыка рефлексии, управление собственным эмоциональным состоянием.</w:t>
      </w:r>
    </w:p>
    <w:p w:rsidR="00B36BCC" w:rsidRDefault="003E53E2" w:rsidP="00B36BCC">
      <w:pPr>
        <w:autoSpaceDE w:val="0"/>
        <w:autoSpaceDN w:val="0"/>
        <w:spacing w:after="0" w:line="300" w:lineRule="auto"/>
        <w:ind w:left="180" w:right="144"/>
        <w:rPr>
          <w:lang w:val="ru-RU"/>
        </w:rPr>
      </w:pPr>
      <w:r w:rsidRPr="00F63321">
        <w:rPr>
          <w:rFonts w:ascii="Times New Roman" w:eastAsia="Times New Roman" w:hAnsi="Times New Roman"/>
          <w:b/>
          <w:i/>
          <w:color w:val="000000"/>
          <w:sz w:val="24"/>
          <w:lang w:val="ru-RU"/>
        </w:rPr>
        <w:t>Трудовое воспитание:</w:t>
      </w:r>
      <w:r w:rsidRPr="00F63321">
        <w:rPr>
          <w:lang w:val="ru-RU"/>
        </w:rPr>
        <w:br/>
      </w:r>
      <w:r w:rsidRPr="00F63321">
        <w:rPr>
          <w:rFonts w:ascii="Times New Roman" w:eastAsia="Times New Roman" w:hAnsi="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B36BCC" w:rsidRPr="00F63321" w:rsidRDefault="003E53E2" w:rsidP="00B36BCC">
      <w:pPr>
        <w:autoSpaceDE w:val="0"/>
        <w:autoSpaceDN w:val="0"/>
        <w:spacing w:after="0" w:line="230" w:lineRule="auto"/>
        <w:rPr>
          <w:lang w:val="ru-RU"/>
        </w:rPr>
      </w:pPr>
      <w:r w:rsidRPr="00F63321">
        <w:rPr>
          <w:rFonts w:ascii="Times New Roman" w:eastAsia="Times New Roman" w:hAnsi="Times New Roman"/>
          <w:b/>
          <w:i/>
          <w:color w:val="000000"/>
          <w:sz w:val="24"/>
          <w:lang w:val="ru-RU"/>
        </w:rPr>
        <w:t>Экологическое воспитание:</w:t>
      </w:r>
      <w:r w:rsidRPr="00F63321">
        <w:rPr>
          <w:lang w:val="ru-RU"/>
        </w:rPr>
        <w:br/>
      </w:r>
      <w:r w:rsidRPr="00F63321">
        <w:rPr>
          <w:lang w:val="ru-RU"/>
        </w:rPr>
        <w:tab/>
      </w:r>
      <w:r w:rsidRPr="00F63321">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r w:rsidR="00B36BCC">
        <w:rPr>
          <w:rFonts w:ascii="Times New Roman" w:eastAsia="Times New Roman" w:hAnsi="Times New Roman"/>
          <w:color w:val="000000"/>
          <w:sz w:val="24"/>
          <w:lang w:val="ru-RU"/>
        </w:rPr>
        <w:t xml:space="preserve"> </w:t>
      </w:r>
      <w:r w:rsidR="00B36BCC" w:rsidRPr="00F63321">
        <w:rPr>
          <w:rFonts w:ascii="Times New Roman" w:eastAsia="Times New Roman" w:hAnsi="Times New Roman"/>
          <w:color w:val="000000"/>
          <w:sz w:val="24"/>
          <w:lang w:val="ru-RU"/>
        </w:rPr>
        <w:t>среды;</w:t>
      </w:r>
    </w:p>
    <w:p w:rsidR="0089028B" w:rsidRPr="00F63321" w:rsidRDefault="0089028B" w:rsidP="00B36BCC">
      <w:pPr>
        <w:autoSpaceDE w:val="0"/>
        <w:autoSpaceDN w:val="0"/>
        <w:spacing w:before="178" w:after="0" w:line="300" w:lineRule="auto"/>
        <w:ind w:left="420" w:right="144" w:hanging="240"/>
        <w:rPr>
          <w:lang w:val="ru-RU"/>
        </w:rPr>
        <w:sectPr w:rsidR="0089028B" w:rsidRPr="00F63321">
          <w:pgSz w:w="11900" w:h="16840"/>
          <w:pgMar w:top="298" w:right="650" w:bottom="330" w:left="666" w:header="720" w:footer="720" w:gutter="0"/>
          <w:cols w:space="720" w:equalWidth="0">
            <w:col w:w="10584" w:space="0"/>
          </w:cols>
          <w:docGrid w:linePitch="360"/>
        </w:sectPr>
      </w:pPr>
    </w:p>
    <w:p w:rsidR="0089028B" w:rsidRPr="00F63321" w:rsidRDefault="003E53E2">
      <w:pPr>
        <w:autoSpaceDE w:val="0"/>
        <w:autoSpaceDN w:val="0"/>
        <w:spacing w:before="190" w:after="0" w:line="230" w:lineRule="auto"/>
        <w:ind w:left="420"/>
        <w:rPr>
          <w:lang w:val="ru-RU"/>
        </w:rPr>
      </w:pPr>
      <w:r w:rsidRPr="00F63321">
        <w:rPr>
          <w:rFonts w:ascii="Times New Roman" w:eastAsia="Times New Roman" w:hAnsi="Times New Roman"/>
          <w:color w:val="000000"/>
          <w:sz w:val="24"/>
          <w:lang w:val="ru-RU"/>
        </w:rPr>
        <w:lastRenderedPageBreak/>
        <w:t>—  осознание экологических проблем и путей их решения;</w:t>
      </w:r>
    </w:p>
    <w:p w:rsidR="0089028B" w:rsidRPr="00F63321" w:rsidRDefault="003E53E2">
      <w:pPr>
        <w:autoSpaceDE w:val="0"/>
        <w:autoSpaceDN w:val="0"/>
        <w:spacing w:before="190" w:after="0" w:line="230" w:lineRule="auto"/>
        <w:ind w:left="420"/>
        <w:rPr>
          <w:lang w:val="ru-RU"/>
        </w:rPr>
      </w:pPr>
      <w:r w:rsidRPr="00F63321">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89028B" w:rsidRPr="00F63321" w:rsidRDefault="003E53E2">
      <w:pPr>
        <w:autoSpaceDE w:val="0"/>
        <w:autoSpaceDN w:val="0"/>
        <w:spacing w:before="178" w:after="0" w:line="230" w:lineRule="auto"/>
        <w:ind w:left="180"/>
        <w:rPr>
          <w:lang w:val="ru-RU"/>
        </w:rPr>
      </w:pPr>
      <w:r w:rsidRPr="00F63321">
        <w:rPr>
          <w:rFonts w:ascii="Times New Roman" w:eastAsia="Times New Roman" w:hAnsi="Times New Roman"/>
          <w:b/>
          <w:i/>
          <w:color w:val="000000"/>
          <w:sz w:val="24"/>
          <w:lang w:val="ru-RU"/>
        </w:rPr>
        <w:t>Адаптация обучающегося к изменяющимся условиям социальной и природной среды:</w:t>
      </w:r>
    </w:p>
    <w:p w:rsidR="0089028B" w:rsidRPr="00F63321" w:rsidRDefault="003E53E2">
      <w:pPr>
        <w:autoSpaceDE w:val="0"/>
        <w:autoSpaceDN w:val="0"/>
        <w:spacing w:before="178" w:after="0" w:line="230" w:lineRule="auto"/>
        <w:ind w:left="420"/>
        <w:rPr>
          <w:lang w:val="ru-RU"/>
        </w:rPr>
      </w:pPr>
      <w:r w:rsidRPr="00F63321">
        <w:rPr>
          <w:rFonts w:ascii="Times New Roman" w:eastAsia="Times New Roman" w:hAnsi="Times New Roman"/>
          <w:color w:val="000000"/>
          <w:sz w:val="24"/>
          <w:lang w:val="ru-RU"/>
        </w:rPr>
        <w:t>—  адекватная оценка изменяющихся условий;</w:t>
      </w:r>
    </w:p>
    <w:p w:rsidR="0089028B" w:rsidRPr="00F63321" w:rsidRDefault="003E53E2">
      <w:pPr>
        <w:autoSpaceDE w:val="0"/>
        <w:autoSpaceDN w:val="0"/>
        <w:spacing w:before="190" w:after="0" w:line="262" w:lineRule="auto"/>
        <w:ind w:left="420" w:right="576"/>
        <w:rPr>
          <w:lang w:val="ru-RU"/>
        </w:rPr>
      </w:pPr>
      <w:r w:rsidRPr="00F63321">
        <w:rPr>
          <w:rFonts w:ascii="Times New Roman" w:eastAsia="Times New Roman" w:hAnsi="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rsidR="0089028B" w:rsidRPr="00F63321" w:rsidRDefault="003E53E2">
      <w:pPr>
        <w:autoSpaceDE w:val="0"/>
        <w:autoSpaceDN w:val="0"/>
        <w:spacing w:before="190" w:after="0" w:line="262" w:lineRule="auto"/>
        <w:ind w:left="420" w:right="1584"/>
        <w:rPr>
          <w:lang w:val="ru-RU"/>
        </w:rPr>
      </w:pPr>
      <w:r w:rsidRPr="00F63321">
        <w:rPr>
          <w:rFonts w:ascii="Times New Roman" w:eastAsia="Times New Roman" w:hAnsi="Times New Roman"/>
          <w:color w:val="000000"/>
          <w:sz w:val="24"/>
          <w:lang w:val="ru-RU"/>
        </w:rPr>
        <w:t>—  планирование действий в новой ситуации на основании знаний биологических закономерностей.</w:t>
      </w:r>
    </w:p>
    <w:p w:rsidR="0089028B" w:rsidRPr="00F63321" w:rsidRDefault="003E53E2">
      <w:pPr>
        <w:autoSpaceDE w:val="0"/>
        <w:autoSpaceDN w:val="0"/>
        <w:spacing w:before="324" w:after="0" w:line="230" w:lineRule="auto"/>
        <w:rPr>
          <w:lang w:val="ru-RU"/>
        </w:rPr>
      </w:pPr>
      <w:r w:rsidRPr="00F63321">
        <w:rPr>
          <w:rFonts w:ascii="Times New Roman" w:eastAsia="Times New Roman" w:hAnsi="Times New Roman"/>
          <w:b/>
          <w:color w:val="000000"/>
          <w:sz w:val="24"/>
          <w:lang w:val="ru-RU"/>
        </w:rPr>
        <w:t>МЕТАПРЕДМЕТНЫЕ РЕЗУЛЬТАТЫ</w:t>
      </w:r>
    </w:p>
    <w:p w:rsidR="0089028B" w:rsidRPr="00F63321" w:rsidRDefault="003E53E2">
      <w:pPr>
        <w:autoSpaceDE w:val="0"/>
        <w:autoSpaceDN w:val="0"/>
        <w:spacing w:before="166" w:after="0" w:line="230" w:lineRule="auto"/>
        <w:ind w:left="180"/>
        <w:rPr>
          <w:lang w:val="ru-RU"/>
        </w:rPr>
      </w:pPr>
      <w:r w:rsidRPr="00F63321">
        <w:rPr>
          <w:rFonts w:ascii="Times New Roman" w:eastAsia="Times New Roman" w:hAnsi="Times New Roman"/>
          <w:b/>
          <w:color w:val="000000"/>
          <w:sz w:val="24"/>
          <w:lang w:val="ru-RU"/>
        </w:rPr>
        <w:t>Универсальные познавательные действия</w:t>
      </w:r>
    </w:p>
    <w:p w:rsidR="0089028B" w:rsidRPr="00F63321" w:rsidRDefault="003E53E2">
      <w:pPr>
        <w:autoSpaceDE w:val="0"/>
        <w:autoSpaceDN w:val="0"/>
        <w:spacing w:before="190" w:after="0" w:line="230" w:lineRule="auto"/>
        <w:ind w:left="180"/>
        <w:rPr>
          <w:lang w:val="ru-RU"/>
        </w:rPr>
      </w:pPr>
      <w:r w:rsidRPr="00F63321">
        <w:rPr>
          <w:rFonts w:ascii="Times New Roman" w:eastAsia="Times New Roman" w:hAnsi="Times New Roman"/>
          <w:b/>
          <w:i/>
          <w:color w:val="000000"/>
          <w:sz w:val="24"/>
          <w:lang w:val="ru-RU"/>
        </w:rPr>
        <w:t>Базовые логические действия:</w:t>
      </w:r>
    </w:p>
    <w:p w:rsidR="0089028B" w:rsidRPr="00F63321" w:rsidRDefault="003E53E2">
      <w:pPr>
        <w:autoSpaceDE w:val="0"/>
        <w:autoSpaceDN w:val="0"/>
        <w:spacing w:before="178" w:after="0" w:line="230" w:lineRule="auto"/>
        <w:ind w:left="420"/>
        <w:rPr>
          <w:lang w:val="ru-RU"/>
        </w:rPr>
      </w:pPr>
      <w:r w:rsidRPr="00F63321">
        <w:rPr>
          <w:rFonts w:ascii="Times New Roman" w:eastAsia="Times New Roman" w:hAnsi="Times New Roman"/>
          <w:color w:val="000000"/>
          <w:sz w:val="24"/>
          <w:lang w:val="ru-RU"/>
        </w:rPr>
        <w:t>—  выявлять и характеризовать существенные признаки биологических объектов (явлений);</w:t>
      </w:r>
    </w:p>
    <w:p w:rsidR="0089028B" w:rsidRPr="00F63321" w:rsidRDefault="003E53E2">
      <w:pPr>
        <w:autoSpaceDE w:val="0"/>
        <w:autoSpaceDN w:val="0"/>
        <w:spacing w:before="238" w:after="0" w:line="262" w:lineRule="auto"/>
        <w:ind w:left="420" w:right="432"/>
        <w:rPr>
          <w:lang w:val="ru-RU"/>
        </w:rPr>
      </w:pPr>
      <w:r w:rsidRPr="00F63321">
        <w:rPr>
          <w:rFonts w:ascii="Times New Roman" w:eastAsia="Times New Roman" w:hAnsi="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9028B" w:rsidRPr="00F63321" w:rsidRDefault="003E53E2">
      <w:pPr>
        <w:autoSpaceDE w:val="0"/>
        <w:autoSpaceDN w:val="0"/>
        <w:spacing w:before="238" w:after="0" w:line="271" w:lineRule="auto"/>
        <w:ind w:left="420"/>
        <w:rPr>
          <w:lang w:val="ru-RU"/>
        </w:rPr>
      </w:pPr>
      <w:r w:rsidRPr="00F63321">
        <w:rPr>
          <w:rFonts w:ascii="Times New Roman" w:eastAsia="Times New Roman" w:hAnsi="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9028B" w:rsidRPr="00F63321" w:rsidRDefault="003E53E2">
      <w:pPr>
        <w:autoSpaceDE w:val="0"/>
        <w:autoSpaceDN w:val="0"/>
        <w:spacing w:before="238" w:after="0" w:line="230" w:lineRule="auto"/>
        <w:ind w:left="420"/>
        <w:rPr>
          <w:lang w:val="ru-RU"/>
        </w:rPr>
      </w:pPr>
      <w:r w:rsidRPr="00F63321">
        <w:rPr>
          <w:rFonts w:ascii="Times New Roman" w:eastAsia="Times New Roman" w:hAnsi="Times New Roman"/>
          <w:color w:val="000000"/>
          <w:sz w:val="24"/>
          <w:lang w:val="ru-RU"/>
        </w:rPr>
        <w:t>—  выявлять дефициты информации, данных, необходимых для решения поставленной задачи;</w:t>
      </w:r>
    </w:p>
    <w:p w:rsidR="0089028B" w:rsidRPr="00F63321" w:rsidRDefault="003E53E2">
      <w:pPr>
        <w:autoSpaceDE w:val="0"/>
        <w:autoSpaceDN w:val="0"/>
        <w:spacing w:before="238" w:after="0" w:line="271" w:lineRule="auto"/>
        <w:ind w:left="420" w:right="144"/>
        <w:rPr>
          <w:lang w:val="ru-RU"/>
        </w:rPr>
      </w:pPr>
      <w:r w:rsidRPr="00F63321">
        <w:rPr>
          <w:rFonts w:ascii="Times New Roman" w:eastAsia="Times New Roman" w:hAnsi="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9028B" w:rsidRPr="00F63321" w:rsidRDefault="003E53E2">
      <w:pPr>
        <w:autoSpaceDE w:val="0"/>
        <w:autoSpaceDN w:val="0"/>
        <w:spacing w:before="238" w:after="0" w:line="271" w:lineRule="auto"/>
        <w:ind w:left="420" w:right="720"/>
        <w:rPr>
          <w:lang w:val="ru-RU"/>
        </w:rPr>
      </w:pPr>
      <w:r w:rsidRPr="00F63321">
        <w:rPr>
          <w:rFonts w:ascii="Times New Roman" w:eastAsia="Times New Roman" w:hAnsi="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9028B" w:rsidRPr="00F63321" w:rsidRDefault="003E53E2">
      <w:pPr>
        <w:autoSpaceDE w:val="0"/>
        <w:autoSpaceDN w:val="0"/>
        <w:spacing w:before="300" w:after="0" w:line="230" w:lineRule="auto"/>
        <w:ind w:left="180"/>
        <w:rPr>
          <w:lang w:val="ru-RU"/>
        </w:rPr>
      </w:pPr>
      <w:r w:rsidRPr="00F63321">
        <w:rPr>
          <w:rFonts w:ascii="Times New Roman" w:eastAsia="Times New Roman" w:hAnsi="Times New Roman"/>
          <w:b/>
          <w:i/>
          <w:color w:val="000000"/>
          <w:sz w:val="24"/>
          <w:lang w:val="ru-RU"/>
        </w:rPr>
        <w:t>Базовые исследовательские действия:</w:t>
      </w:r>
    </w:p>
    <w:p w:rsidR="0089028B" w:rsidRPr="00F63321" w:rsidRDefault="003E53E2">
      <w:pPr>
        <w:autoSpaceDE w:val="0"/>
        <w:autoSpaceDN w:val="0"/>
        <w:spacing w:before="180" w:after="0" w:line="230" w:lineRule="auto"/>
        <w:ind w:left="420"/>
        <w:rPr>
          <w:lang w:val="ru-RU"/>
        </w:rPr>
      </w:pPr>
      <w:r w:rsidRPr="00F63321">
        <w:rPr>
          <w:rFonts w:ascii="Times New Roman" w:eastAsia="Times New Roman" w:hAnsi="Times New Roman"/>
          <w:color w:val="000000"/>
          <w:sz w:val="24"/>
          <w:lang w:val="ru-RU"/>
        </w:rPr>
        <w:t>—  использовать вопросы как исследовательский инструмент познания;</w:t>
      </w:r>
    </w:p>
    <w:p w:rsidR="0089028B" w:rsidRPr="00F63321" w:rsidRDefault="003E53E2">
      <w:pPr>
        <w:autoSpaceDE w:val="0"/>
        <w:autoSpaceDN w:val="0"/>
        <w:spacing w:before="238" w:after="0" w:line="262" w:lineRule="auto"/>
        <w:ind w:left="420"/>
        <w:rPr>
          <w:lang w:val="ru-RU"/>
        </w:rPr>
      </w:pPr>
      <w:r w:rsidRPr="00F63321">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9028B" w:rsidRPr="00F63321" w:rsidRDefault="003E53E2">
      <w:pPr>
        <w:autoSpaceDE w:val="0"/>
        <w:autoSpaceDN w:val="0"/>
        <w:spacing w:before="238" w:after="0" w:line="262" w:lineRule="auto"/>
        <w:ind w:left="420" w:right="864"/>
        <w:rPr>
          <w:lang w:val="ru-RU"/>
        </w:rPr>
      </w:pPr>
      <w:r w:rsidRPr="00F63321">
        <w:rPr>
          <w:rFonts w:ascii="Times New Roman" w:eastAsia="Times New Roman" w:hAnsi="Times New Roman"/>
          <w:color w:val="000000"/>
          <w:sz w:val="24"/>
          <w:lang w:val="ru-RU"/>
        </w:rPr>
        <w:t>—  формировать гипотезу об истинности собственных суждений, аргументировать свою позицию, мнение;</w:t>
      </w:r>
    </w:p>
    <w:p w:rsidR="0089028B" w:rsidRPr="00F63321" w:rsidRDefault="003E53E2">
      <w:pPr>
        <w:autoSpaceDE w:val="0"/>
        <w:autoSpaceDN w:val="0"/>
        <w:spacing w:before="238" w:after="0"/>
        <w:ind w:left="420" w:right="144"/>
        <w:rPr>
          <w:lang w:val="ru-RU"/>
        </w:rPr>
      </w:pPr>
      <w:r w:rsidRPr="00F63321">
        <w:rPr>
          <w:rFonts w:ascii="Times New Roman" w:eastAsia="Times New Roman" w:hAnsi="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9028B" w:rsidRPr="00F63321" w:rsidRDefault="003E53E2">
      <w:pPr>
        <w:autoSpaceDE w:val="0"/>
        <w:autoSpaceDN w:val="0"/>
        <w:spacing w:before="238" w:after="0" w:line="262" w:lineRule="auto"/>
        <w:ind w:left="420"/>
        <w:rPr>
          <w:lang w:val="ru-RU"/>
        </w:rPr>
      </w:pPr>
      <w:r w:rsidRPr="00F63321">
        <w:rPr>
          <w:rFonts w:ascii="Times New Roman" w:eastAsia="Times New Roman" w:hAnsi="Times New Roman"/>
          <w:color w:val="000000"/>
          <w:sz w:val="24"/>
          <w:lang w:val="ru-RU"/>
        </w:rPr>
        <w:t>—  оценивать на применимость и достоверность информацию, полученную в ходе наблюдения и эксперимента;</w:t>
      </w:r>
    </w:p>
    <w:p w:rsidR="0089028B" w:rsidRPr="00F63321" w:rsidRDefault="0089028B">
      <w:pPr>
        <w:rPr>
          <w:lang w:val="ru-RU"/>
        </w:rPr>
        <w:sectPr w:rsidR="0089028B" w:rsidRPr="00F63321">
          <w:pgSz w:w="11900" w:h="16840"/>
          <w:pgMar w:top="286" w:right="758" w:bottom="392" w:left="666" w:header="720" w:footer="720" w:gutter="0"/>
          <w:cols w:space="720" w:equalWidth="0">
            <w:col w:w="10476" w:space="0"/>
          </w:cols>
          <w:docGrid w:linePitch="360"/>
        </w:sectPr>
      </w:pPr>
    </w:p>
    <w:p w:rsidR="0089028B" w:rsidRPr="00F63321" w:rsidRDefault="0089028B">
      <w:pPr>
        <w:autoSpaceDE w:val="0"/>
        <w:autoSpaceDN w:val="0"/>
        <w:spacing w:after="78" w:line="220" w:lineRule="exact"/>
        <w:rPr>
          <w:lang w:val="ru-RU"/>
        </w:rPr>
      </w:pPr>
    </w:p>
    <w:p w:rsidR="0089028B" w:rsidRPr="00F63321" w:rsidRDefault="003E53E2">
      <w:pPr>
        <w:autoSpaceDE w:val="0"/>
        <w:autoSpaceDN w:val="0"/>
        <w:spacing w:after="0" w:line="271" w:lineRule="auto"/>
        <w:ind w:left="240" w:right="144"/>
        <w:rPr>
          <w:lang w:val="ru-RU"/>
        </w:rPr>
      </w:pPr>
      <w:r w:rsidRPr="00F63321">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9028B" w:rsidRPr="00F63321" w:rsidRDefault="003E53E2">
      <w:pPr>
        <w:autoSpaceDE w:val="0"/>
        <w:autoSpaceDN w:val="0"/>
        <w:spacing w:before="238" w:after="0" w:line="271" w:lineRule="auto"/>
        <w:ind w:left="240" w:right="144"/>
        <w:rPr>
          <w:lang w:val="ru-RU"/>
        </w:rPr>
      </w:pPr>
      <w:r w:rsidRPr="00F63321">
        <w:rPr>
          <w:rFonts w:ascii="Times New Roman" w:eastAsia="Times New Roman" w:hAnsi="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9028B" w:rsidRPr="00F63321" w:rsidRDefault="003E53E2">
      <w:pPr>
        <w:autoSpaceDE w:val="0"/>
        <w:autoSpaceDN w:val="0"/>
        <w:spacing w:before="298" w:after="0" w:line="230" w:lineRule="auto"/>
        <w:rPr>
          <w:lang w:val="ru-RU"/>
        </w:rPr>
      </w:pPr>
      <w:r w:rsidRPr="00F63321">
        <w:rPr>
          <w:rFonts w:ascii="Times New Roman" w:eastAsia="Times New Roman" w:hAnsi="Times New Roman"/>
          <w:b/>
          <w:i/>
          <w:color w:val="000000"/>
          <w:sz w:val="24"/>
          <w:lang w:val="ru-RU"/>
        </w:rPr>
        <w:t>Работа с информацией:</w:t>
      </w:r>
    </w:p>
    <w:p w:rsidR="0089028B" w:rsidRPr="00F63321" w:rsidRDefault="003E53E2">
      <w:pPr>
        <w:autoSpaceDE w:val="0"/>
        <w:autoSpaceDN w:val="0"/>
        <w:spacing w:before="178" w:after="0" w:line="262" w:lineRule="auto"/>
        <w:ind w:left="240" w:right="144"/>
        <w:rPr>
          <w:lang w:val="ru-RU"/>
        </w:rPr>
      </w:pPr>
      <w:r w:rsidRPr="00F63321">
        <w:rPr>
          <w:rFonts w:ascii="Times New Roman" w:eastAsia="Times New Roman" w:hAnsi="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9028B" w:rsidRPr="00F63321" w:rsidRDefault="003E53E2">
      <w:pPr>
        <w:autoSpaceDE w:val="0"/>
        <w:autoSpaceDN w:val="0"/>
        <w:spacing w:before="240" w:after="0" w:line="262" w:lineRule="auto"/>
        <w:ind w:left="240" w:right="1296"/>
        <w:rPr>
          <w:lang w:val="ru-RU"/>
        </w:rPr>
      </w:pPr>
      <w:r w:rsidRPr="00F63321">
        <w:rPr>
          <w:rFonts w:ascii="Times New Roman" w:eastAsia="Times New Roman" w:hAnsi="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rsidR="0089028B" w:rsidRPr="00F63321" w:rsidRDefault="003E53E2">
      <w:pPr>
        <w:autoSpaceDE w:val="0"/>
        <w:autoSpaceDN w:val="0"/>
        <w:spacing w:before="238" w:after="0" w:line="262" w:lineRule="auto"/>
        <w:ind w:left="240" w:right="576"/>
        <w:rPr>
          <w:lang w:val="ru-RU"/>
        </w:rPr>
      </w:pPr>
      <w:r w:rsidRPr="00F63321">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89028B" w:rsidRPr="00F63321" w:rsidRDefault="003E53E2">
      <w:pPr>
        <w:autoSpaceDE w:val="0"/>
        <w:autoSpaceDN w:val="0"/>
        <w:spacing w:before="238" w:after="0" w:line="262" w:lineRule="auto"/>
        <w:ind w:left="240"/>
        <w:rPr>
          <w:lang w:val="ru-RU"/>
        </w:rPr>
      </w:pPr>
      <w:r w:rsidRPr="00F63321">
        <w:rPr>
          <w:rFonts w:ascii="Times New Roman" w:eastAsia="Times New Roman" w:hAnsi="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028B" w:rsidRPr="00F63321" w:rsidRDefault="003E53E2">
      <w:pPr>
        <w:autoSpaceDE w:val="0"/>
        <w:autoSpaceDN w:val="0"/>
        <w:spacing w:before="238" w:after="0" w:line="262" w:lineRule="auto"/>
        <w:ind w:left="240" w:right="288"/>
        <w:rPr>
          <w:lang w:val="ru-RU"/>
        </w:rPr>
      </w:pPr>
      <w:r w:rsidRPr="00F63321">
        <w:rPr>
          <w:rFonts w:ascii="Times New Roman" w:eastAsia="Times New Roman" w:hAnsi="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rsidR="0089028B" w:rsidRPr="00F63321" w:rsidRDefault="003E53E2">
      <w:pPr>
        <w:autoSpaceDE w:val="0"/>
        <w:autoSpaceDN w:val="0"/>
        <w:spacing w:before="238" w:after="0" w:line="230" w:lineRule="auto"/>
        <w:ind w:left="240"/>
        <w:rPr>
          <w:lang w:val="ru-RU"/>
        </w:rPr>
      </w:pPr>
      <w:r w:rsidRPr="00F63321">
        <w:rPr>
          <w:rFonts w:ascii="Times New Roman" w:eastAsia="Times New Roman" w:hAnsi="Times New Roman"/>
          <w:color w:val="000000"/>
          <w:sz w:val="24"/>
          <w:lang w:val="ru-RU"/>
        </w:rPr>
        <w:t>—  запоминать и систематизировать биологическую информацию.</w:t>
      </w:r>
    </w:p>
    <w:p w:rsidR="0089028B" w:rsidRPr="00F63321" w:rsidRDefault="003E53E2">
      <w:pPr>
        <w:autoSpaceDE w:val="0"/>
        <w:autoSpaceDN w:val="0"/>
        <w:spacing w:before="298" w:after="0" w:line="230" w:lineRule="auto"/>
        <w:rPr>
          <w:lang w:val="ru-RU"/>
        </w:rPr>
      </w:pPr>
      <w:r w:rsidRPr="00F63321">
        <w:rPr>
          <w:rFonts w:ascii="Times New Roman" w:eastAsia="Times New Roman" w:hAnsi="Times New Roman"/>
          <w:b/>
          <w:color w:val="000000"/>
          <w:sz w:val="24"/>
          <w:lang w:val="ru-RU"/>
        </w:rPr>
        <w:t>Универсальные коммуникативные действия</w:t>
      </w:r>
    </w:p>
    <w:p w:rsidR="0089028B" w:rsidRPr="00F63321" w:rsidRDefault="003E53E2">
      <w:pPr>
        <w:autoSpaceDE w:val="0"/>
        <w:autoSpaceDN w:val="0"/>
        <w:spacing w:before="190" w:after="0" w:line="230" w:lineRule="auto"/>
        <w:rPr>
          <w:lang w:val="ru-RU"/>
        </w:rPr>
      </w:pPr>
      <w:r w:rsidRPr="00F63321">
        <w:rPr>
          <w:rFonts w:ascii="Times New Roman" w:eastAsia="Times New Roman" w:hAnsi="Times New Roman"/>
          <w:b/>
          <w:i/>
          <w:color w:val="000000"/>
          <w:sz w:val="24"/>
          <w:lang w:val="ru-RU"/>
        </w:rPr>
        <w:t>Общение</w:t>
      </w:r>
      <w:r w:rsidRPr="00F63321">
        <w:rPr>
          <w:rFonts w:ascii="Times New Roman" w:eastAsia="Times New Roman" w:hAnsi="Times New Roman"/>
          <w:color w:val="000000"/>
          <w:sz w:val="24"/>
          <w:lang w:val="ru-RU"/>
        </w:rPr>
        <w:t>:</w:t>
      </w:r>
    </w:p>
    <w:p w:rsidR="0089028B" w:rsidRPr="00F63321" w:rsidRDefault="003E53E2">
      <w:pPr>
        <w:autoSpaceDE w:val="0"/>
        <w:autoSpaceDN w:val="0"/>
        <w:spacing w:before="178" w:after="0" w:line="262" w:lineRule="auto"/>
        <w:ind w:left="240" w:right="864"/>
        <w:rPr>
          <w:lang w:val="ru-RU"/>
        </w:rPr>
      </w:pPr>
      <w:r w:rsidRPr="00F63321">
        <w:rPr>
          <w:rFonts w:ascii="Times New Roman" w:eastAsia="Times New Roman" w:hAnsi="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rsidR="0089028B" w:rsidRPr="00F63321" w:rsidRDefault="003E53E2">
      <w:pPr>
        <w:autoSpaceDE w:val="0"/>
        <w:autoSpaceDN w:val="0"/>
        <w:spacing w:before="238" w:after="0" w:line="230" w:lineRule="auto"/>
        <w:ind w:left="240"/>
        <w:rPr>
          <w:lang w:val="ru-RU"/>
        </w:rPr>
      </w:pPr>
      <w:r w:rsidRPr="00F63321">
        <w:rPr>
          <w:rFonts w:ascii="Times New Roman" w:eastAsia="Times New Roman" w:hAnsi="Times New Roman"/>
          <w:color w:val="000000"/>
          <w:sz w:val="24"/>
          <w:lang w:val="ru-RU"/>
        </w:rPr>
        <w:t>—  выражать себя (свою точку зрения) в устных и письменных текстах;</w:t>
      </w:r>
    </w:p>
    <w:p w:rsidR="0089028B" w:rsidRPr="00F63321" w:rsidRDefault="003E53E2">
      <w:pPr>
        <w:autoSpaceDE w:val="0"/>
        <w:autoSpaceDN w:val="0"/>
        <w:spacing w:before="238" w:after="0" w:line="262" w:lineRule="auto"/>
        <w:ind w:left="240"/>
        <w:rPr>
          <w:lang w:val="ru-RU"/>
        </w:rPr>
      </w:pPr>
      <w:r w:rsidRPr="00F63321">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9028B" w:rsidRPr="00F63321" w:rsidRDefault="003E53E2">
      <w:pPr>
        <w:autoSpaceDE w:val="0"/>
        <w:autoSpaceDN w:val="0"/>
        <w:spacing w:before="240" w:after="0" w:line="262" w:lineRule="auto"/>
        <w:ind w:left="240" w:right="1008"/>
        <w:rPr>
          <w:lang w:val="ru-RU"/>
        </w:rPr>
      </w:pPr>
      <w:r w:rsidRPr="00F63321">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89028B" w:rsidRPr="00F63321" w:rsidRDefault="003E53E2">
      <w:pPr>
        <w:autoSpaceDE w:val="0"/>
        <w:autoSpaceDN w:val="0"/>
        <w:spacing w:before="238" w:after="0" w:line="271" w:lineRule="auto"/>
        <w:ind w:left="240" w:right="144"/>
        <w:rPr>
          <w:lang w:val="ru-RU"/>
        </w:rPr>
      </w:pPr>
      <w:r w:rsidRPr="00F63321">
        <w:rPr>
          <w:rFonts w:ascii="Times New Roman" w:eastAsia="Times New Roman" w:hAnsi="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9028B" w:rsidRPr="00F63321" w:rsidRDefault="003E53E2">
      <w:pPr>
        <w:autoSpaceDE w:val="0"/>
        <w:autoSpaceDN w:val="0"/>
        <w:spacing w:before="238" w:after="0" w:line="262" w:lineRule="auto"/>
        <w:ind w:left="240" w:right="864"/>
        <w:rPr>
          <w:lang w:val="ru-RU"/>
        </w:rPr>
      </w:pPr>
      <w:r w:rsidRPr="00F63321">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89028B" w:rsidRPr="00F63321" w:rsidRDefault="003E53E2">
      <w:pPr>
        <w:autoSpaceDE w:val="0"/>
        <w:autoSpaceDN w:val="0"/>
        <w:spacing w:before="238" w:after="0" w:line="262" w:lineRule="auto"/>
        <w:ind w:left="240" w:right="576"/>
        <w:rPr>
          <w:lang w:val="ru-RU"/>
        </w:rPr>
      </w:pPr>
      <w:r w:rsidRPr="00F63321">
        <w:rPr>
          <w:rFonts w:ascii="Times New Roman" w:eastAsia="Times New Roman" w:hAnsi="Times New Roman"/>
          <w:color w:val="000000"/>
          <w:sz w:val="24"/>
          <w:lang w:val="ru-RU"/>
        </w:rPr>
        <w:t>—  публично представлять результаты выполненного биологического опыта (эксперимента, исследования, проекта);</w:t>
      </w:r>
    </w:p>
    <w:p w:rsidR="0089028B" w:rsidRPr="00F63321" w:rsidRDefault="0089028B">
      <w:pPr>
        <w:rPr>
          <w:lang w:val="ru-RU"/>
        </w:rPr>
        <w:sectPr w:rsidR="0089028B" w:rsidRPr="00F63321">
          <w:pgSz w:w="11900" w:h="16840"/>
          <w:pgMar w:top="298" w:right="734" w:bottom="452" w:left="846" w:header="720" w:footer="720" w:gutter="0"/>
          <w:cols w:space="720" w:equalWidth="0">
            <w:col w:w="10320" w:space="0"/>
          </w:cols>
          <w:docGrid w:linePitch="360"/>
        </w:sectPr>
      </w:pPr>
    </w:p>
    <w:p w:rsidR="0089028B" w:rsidRPr="00F63321" w:rsidRDefault="0089028B">
      <w:pPr>
        <w:autoSpaceDE w:val="0"/>
        <w:autoSpaceDN w:val="0"/>
        <w:spacing w:after="78" w:line="220" w:lineRule="exact"/>
        <w:rPr>
          <w:lang w:val="ru-RU"/>
        </w:rPr>
      </w:pPr>
    </w:p>
    <w:p w:rsidR="0089028B" w:rsidRPr="00F63321" w:rsidRDefault="003E53E2">
      <w:pPr>
        <w:autoSpaceDE w:val="0"/>
        <w:autoSpaceDN w:val="0"/>
        <w:spacing w:after="0" w:line="230" w:lineRule="auto"/>
        <w:rPr>
          <w:lang w:val="ru-RU"/>
        </w:rPr>
      </w:pPr>
      <w:r w:rsidRPr="00F63321">
        <w:rPr>
          <w:rFonts w:ascii="Times New Roman" w:eastAsia="Times New Roman" w:hAnsi="Times New Roman"/>
          <w:b/>
          <w:i/>
          <w:color w:val="000000"/>
          <w:sz w:val="24"/>
          <w:lang w:val="ru-RU"/>
        </w:rPr>
        <w:t>Совместная деятельность (сотрудничество):</w:t>
      </w:r>
    </w:p>
    <w:p w:rsidR="0089028B" w:rsidRPr="00F63321" w:rsidRDefault="003E53E2">
      <w:pPr>
        <w:autoSpaceDE w:val="0"/>
        <w:autoSpaceDN w:val="0"/>
        <w:spacing w:before="178" w:after="0" w:line="262" w:lineRule="auto"/>
        <w:ind w:left="240" w:right="144"/>
        <w:rPr>
          <w:lang w:val="ru-RU"/>
        </w:rPr>
      </w:pPr>
      <w:r w:rsidRPr="00F63321">
        <w:rPr>
          <w:rFonts w:ascii="Times New Roman" w:eastAsia="Times New Roman" w:hAnsi="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rsidR="0089028B" w:rsidRPr="00F63321" w:rsidRDefault="003E53E2">
      <w:pPr>
        <w:autoSpaceDE w:val="0"/>
        <w:autoSpaceDN w:val="0"/>
        <w:spacing w:before="238" w:after="0" w:line="262" w:lineRule="auto"/>
        <w:ind w:left="240" w:right="288"/>
        <w:rPr>
          <w:lang w:val="ru-RU"/>
        </w:rPr>
      </w:pPr>
      <w:r w:rsidRPr="00F63321">
        <w:rPr>
          <w:rFonts w:ascii="Times New Roman" w:eastAsia="Times New Roman" w:hAnsi="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rsidR="0089028B" w:rsidRPr="00F63321" w:rsidRDefault="003E53E2">
      <w:pPr>
        <w:autoSpaceDE w:val="0"/>
        <w:autoSpaceDN w:val="0"/>
        <w:spacing w:before="238" w:after="0"/>
        <w:ind w:left="240" w:right="144"/>
        <w:rPr>
          <w:lang w:val="ru-RU"/>
        </w:rPr>
      </w:pPr>
      <w:proofErr w:type="gramStart"/>
      <w:r w:rsidRPr="00F63321">
        <w:rPr>
          <w:rFonts w:ascii="Times New Roman" w:eastAsia="Times New Roman" w:hAnsi="Times New Roman"/>
          <w:color w:val="000000"/>
          <w:sz w:val="24"/>
          <w:lang w:val="ru-RU"/>
        </w:rPr>
        <w:t>—  принимать</w:t>
      </w:r>
      <w:proofErr w:type="gramEnd"/>
      <w:r w:rsidRPr="00F63321">
        <w:rPr>
          <w:rFonts w:ascii="Times New Roman" w:eastAsia="Times New Roman" w:hAnsi="Times New Roman"/>
          <w:color w:val="000000"/>
          <w:sz w:val="24"/>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9028B" w:rsidRPr="00F63321" w:rsidRDefault="003E53E2">
      <w:pPr>
        <w:autoSpaceDE w:val="0"/>
        <w:autoSpaceDN w:val="0"/>
        <w:spacing w:before="240" w:after="0"/>
        <w:ind w:left="240"/>
        <w:rPr>
          <w:lang w:val="ru-RU"/>
        </w:rPr>
      </w:pPr>
      <w:r w:rsidRPr="00F63321">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028B" w:rsidRPr="00F63321" w:rsidRDefault="003E53E2">
      <w:pPr>
        <w:autoSpaceDE w:val="0"/>
        <w:autoSpaceDN w:val="0"/>
        <w:spacing w:before="238" w:after="0" w:line="262" w:lineRule="auto"/>
        <w:ind w:left="240" w:right="144"/>
        <w:rPr>
          <w:lang w:val="ru-RU"/>
        </w:rPr>
      </w:pPr>
      <w:r w:rsidRPr="00F63321">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028B" w:rsidRPr="00F63321" w:rsidRDefault="003E53E2">
      <w:pPr>
        <w:autoSpaceDE w:val="0"/>
        <w:autoSpaceDN w:val="0"/>
        <w:spacing w:before="238" w:after="0"/>
        <w:ind w:left="240" w:right="144"/>
        <w:rPr>
          <w:lang w:val="ru-RU"/>
        </w:rPr>
      </w:pPr>
      <w:r w:rsidRPr="00F63321">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F63321">
        <w:rPr>
          <w:lang w:val="ru-RU"/>
        </w:rPr>
        <w:br/>
      </w:r>
      <w:r w:rsidRPr="00F63321">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028B" w:rsidRPr="00F63321" w:rsidRDefault="003E53E2">
      <w:pPr>
        <w:autoSpaceDE w:val="0"/>
        <w:autoSpaceDN w:val="0"/>
        <w:spacing w:before="238" w:after="0" w:line="262" w:lineRule="auto"/>
        <w:ind w:left="240" w:right="864"/>
        <w:rPr>
          <w:lang w:val="ru-RU"/>
        </w:rPr>
      </w:pPr>
      <w:r w:rsidRPr="00F63321">
        <w:rPr>
          <w:rFonts w:ascii="Times New Roman" w:eastAsia="Times New Roman" w:hAnsi="Times New Roman"/>
          <w:color w:val="000000"/>
          <w:sz w:val="24"/>
          <w:lang w:val="ru-RU"/>
        </w:rPr>
        <w:t xml:space="preserve">—  овладеть системой универсальных коммуникативных действий, которая обеспечивает </w:t>
      </w:r>
      <w:proofErr w:type="spellStart"/>
      <w:r w:rsidRPr="00F63321">
        <w:rPr>
          <w:rFonts w:ascii="Times New Roman" w:eastAsia="Times New Roman" w:hAnsi="Times New Roman"/>
          <w:color w:val="000000"/>
          <w:sz w:val="24"/>
          <w:lang w:val="ru-RU"/>
        </w:rPr>
        <w:t>сформированность</w:t>
      </w:r>
      <w:proofErr w:type="spellEnd"/>
      <w:r w:rsidRPr="00F63321">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89028B" w:rsidRPr="00F63321" w:rsidRDefault="003E53E2" w:rsidP="00B36BCC">
      <w:pPr>
        <w:autoSpaceDE w:val="0"/>
        <w:autoSpaceDN w:val="0"/>
        <w:spacing w:before="298" w:after="0" w:line="230" w:lineRule="auto"/>
        <w:rPr>
          <w:lang w:val="ru-RU"/>
        </w:rPr>
      </w:pPr>
      <w:r w:rsidRPr="00F63321">
        <w:rPr>
          <w:rFonts w:ascii="Times New Roman" w:eastAsia="Times New Roman" w:hAnsi="Times New Roman"/>
          <w:b/>
          <w:color w:val="000000"/>
          <w:sz w:val="24"/>
          <w:lang w:val="ru-RU"/>
        </w:rPr>
        <w:t xml:space="preserve">Универсальные регулятивные </w:t>
      </w:r>
      <w:proofErr w:type="spellStart"/>
      <w:r w:rsidRPr="00F63321">
        <w:rPr>
          <w:rFonts w:ascii="Times New Roman" w:eastAsia="Times New Roman" w:hAnsi="Times New Roman"/>
          <w:b/>
          <w:color w:val="000000"/>
          <w:sz w:val="24"/>
          <w:lang w:val="ru-RU"/>
        </w:rPr>
        <w:t>действия</w:t>
      </w:r>
      <w:r w:rsidRPr="00F63321">
        <w:rPr>
          <w:rFonts w:ascii="Times New Roman" w:eastAsia="Times New Roman" w:hAnsi="Times New Roman"/>
          <w:b/>
          <w:i/>
          <w:color w:val="000000"/>
          <w:sz w:val="24"/>
          <w:lang w:val="ru-RU"/>
        </w:rPr>
        <w:t>Самоорганизация</w:t>
      </w:r>
      <w:proofErr w:type="spellEnd"/>
      <w:r w:rsidRPr="00F63321">
        <w:rPr>
          <w:rFonts w:ascii="Times New Roman" w:eastAsia="Times New Roman" w:hAnsi="Times New Roman"/>
          <w:b/>
          <w:i/>
          <w:color w:val="000000"/>
          <w:sz w:val="24"/>
          <w:lang w:val="ru-RU"/>
        </w:rPr>
        <w:t>:</w:t>
      </w:r>
    </w:p>
    <w:p w:rsidR="0089028B" w:rsidRPr="00F63321" w:rsidRDefault="003E53E2">
      <w:pPr>
        <w:autoSpaceDE w:val="0"/>
        <w:autoSpaceDN w:val="0"/>
        <w:spacing w:before="178" w:after="0" w:line="262" w:lineRule="auto"/>
        <w:ind w:left="240" w:right="1440"/>
        <w:rPr>
          <w:lang w:val="ru-RU"/>
        </w:rPr>
      </w:pPr>
      <w:r w:rsidRPr="00F63321">
        <w:rPr>
          <w:rFonts w:ascii="Times New Roman" w:eastAsia="Times New Roman" w:hAnsi="Times New Roman"/>
          <w:color w:val="000000"/>
          <w:sz w:val="24"/>
          <w:lang w:val="ru-RU"/>
        </w:rPr>
        <w:t>—  выявлять проблемы для решения в жизненных и учебных ситуациях, используя биологические знания;</w:t>
      </w:r>
    </w:p>
    <w:p w:rsidR="0089028B" w:rsidRPr="00F63321" w:rsidRDefault="003E53E2">
      <w:pPr>
        <w:autoSpaceDE w:val="0"/>
        <w:autoSpaceDN w:val="0"/>
        <w:spacing w:before="238" w:after="0" w:line="262" w:lineRule="auto"/>
        <w:ind w:left="240" w:right="720"/>
        <w:rPr>
          <w:lang w:val="ru-RU"/>
        </w:rPr>
      </w:pPr>
      <w:r w:rsidRPr="00F63321">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89028B" w:rsidRPr="00F63321" w:rsidRDefault="003E53E2">
      <w:pPr>
        <w:autoSpaceDE w:val="0"/>
        <w:autoSpaceDN w:val="0"/>
        <w:spacing w:before="240" w:after="0" w:line="271" w:lineRule="auto"/>
        <w:ind w:left="240" w:right="576"/>
        <w:rPr>
          <w:lang w:val="ru-RU"/>
        </w:rPr>
      </w:pPr>
      <w:r w:rsidRPr="00F63321">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9028B" w:rsidRPr="00F63321" w:rsidRDefault="003E53E2">
      <w:pPr>
        <w:autoSpaceDE w:val="0"/>
        <w:autoSpaceDN w:val="0"/>
        <w:spacing w:before="238" w:after="0" w:line="271" w:lineRule="auto"/>
        <w:ind w:left="240" w:right="288"/>
        <w:rPr>
          <w:lang w:val="ru-RU"/>
        </w:rPr>
      </w:pPr>
      <w:r w:rsidRPr="00F63321">
        <w:rPr>
          <w:rFonts w:ascii="Times New Roman" w:eastAsia="Times New Roman" w:hAnsi="Times New Roman"/>
          <w:color w:val="000000"/>
          <w:sz w:val="24"/>
          <w:lang w:val="ru-RU"/>
        </w:rPr>
        <w:t xml:space="preserve">—  составлять план действий (план реализации намеченного алгоритма решения), </w:t>
      </w:r>
      <w:r w:rsidRPr="00F63321">
        <w:rPr>
          <w:lang w:val="ru-RU"/>
        </w:rPr>
        <w:br/>
      </w:r>
      <w:r w:rsidRPr="00F63321">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rsidR="0089028B" w:rsidRPr="00F63321" w:rsidRDefault="003E53E2" w:rsidP="00B36BCC">
      <w:pPr>
        <w:autoSpaceDE w:val="0"/>
        <w:autoSpaceDN w:val="0"/>
        <w:spacing w:before="238" w:after="0" w:line="230" w:lineRule="auto"/>
        <w:ind w:left="240"/>
        <w:rPr>
          <w:lang w:val="ru-RU"/>
        </w:rPr>
      </w:pPr>
      <w:proofErr w:type="gramStart"/>
      <w:r w:rsidRPr="00F63321">
        <w:rPr>
          <w:rFonts w:ascii="Times New Roman" w:eastAsia="Times New Roman" w:hAnsi="Times New Roman"/>
          <w:color w:val="000000"/>
          <w:sz w:val="24"/>
          <w:lang w:val="ru-RU"/>
        </w:rPr>
        <w:t>—  делать</w:t>
      </w:r>
      <w:proofErr w:type="gramEnd"/>
      <w:r w:rsidRPr="00F63321">
        <w:rPr>
          <w:rFonts w:ascii="Times New Roman" w:eastAsia="Times New Roman" w:hAnsi="Times New Roman"/>
          <w:color w:val="000000"/>
          <w:sz w:val="24"/>
          <w:lang w:val="ru-RU"/>
        </w:rPr>
        <w:t xml:space="preserve"> выбор и брать ответственность за </w:t>
      </w:r>
      <w:proofErr w:type="spellStart"/>
      <w:r w:rsidRPr="00F63321">
        <w:rPr>
          <w:rFonts w:ascii="Times New Roman" w:eastAsia="Times New Roman" w:hAnsi="Times New Roman"/>
          <w:color w:val="000000"/>
          <w:sz w:val="24"/>
          <w:lang w:val="ru-RU"/>
        </w:rPr>
        <w:t>решение.</w:t>
      </w:r>
      <w:r w:rsidRPr="00F63321">
        <w:rPr>
          <w:rFonts w:ascii="Times New Roman" w:eastAsia="Times New Roman" w:hAnsi="Times New Roman"/>
          <w:b/>
          <w:i/>
          <w:color w:val="000000"/>
          <w:sz w:val="24"/>
          <w:lang w:val="ru-RU"/>
        </w:rPr>
        <w:t>Самоконтроль</w:t>
      </w:r>
      <w:proofErr w:type="spellEnd"/>
      <w:r w:rsidRPr="00F63321">
        <w:rPr>
          <w:rFonts w:ascii="Times New Roman" w:eastAsia="Times New Roman" w:hAnsi="Times New Roman"/>
          <w:b/>
          <w:i/>
          <w:color w:val="000000"/>
          <w:sz w:val="24"/>
          <w:lang w:val="ru-RU"/>
        </w:rPr>
        <w:t xml:space="preserve"> (рефлексия):</w:t>
      </w:r>
    </w:p>
    <w:p w:rsidR="0089028B" w:rsidRPr="00F63321" w:rsidRDefault="003E53E2">
      <w:pPr>
        <w:autoSpaceDE w:val="0"/>
        <w:autoSpaceDN w:val="0"/>
        <w:spacing w:before="178" w:after="0" w:line="230" w:lineRule="auto"/>
        <w:ind w:left="240"/>
        <w:rPr>
          <w:lang w:val="ru-RU"/>
        </w:rPr>
      </w:pPr>
      <w:r w:rsidRPr="00F63321">
        <w:rPr>
          <w:rFonts w:ascii="Times New Roman" w:eastAsia="Times New Roman" w:hAnsi="Times New Roman"/>
          <w:color w:val="000000"/>
          <w:sz w:val="24"/>
          <w:lang w:val="ru-RU"/>
        </w:rPr>
        <w:t xml:space="preserve">—  владеть способами самоконтроля, </w:t>
      </w:r>
      <w:proofErr w:type="spellStart"/>
      <w:r w:rsidRPr="00F63321">
        <w:rPr>
          <w:rFonts w:ascii="Times New Roman" w:eastAsia="Times New Roman" w:hAnsi="Times New Roman"/>
          <w:color w:val="000000"/>
          <w:sz w:val="24"/>
          <w:lang w:val="ru-RU"/>
        </w:rPr>
        <w:t>самомотивации</w:t>
      </w:r>
      <w:proofErr w:type="spellEnd"/>
      <w:r w:rsidRPr="00F63321">
        <w:rPr>
          <w:rFonts w:ascii="Times New Roman" w:eastAsia="Times New Roman" w:hAnsi="Times New Roman"/>
          <w:color w:val="000000"/>
          <w:sz w:val="24"/>
          <w:lang w:val="ru-RU"/>
        </w:rPr>
        <w:t xml:space="preserve"> и рефлексии;</w:t>
      </w:r>
    </w:p>
    <w:p w:rsidR="0089028B" w:rsidRPr="00F63321" w:rsidRDefault="003E53E2">
      <w:pPr>
        <w:autoSpaceDE w:val="0"/>
        <w:autoSpaceDN w:val="0"/>
        <w:spacing w:before="238" w:after="0" w:line="230" w:lineRule="auto"/>
        <w:ind w:left="240"/>
        <w:rPr>
          <w:lang w:val="ru-RU"/>
        </w:rPr>
      </w:pPr>
      <w:r w:rsidRPr="00F63321">
        <w:rPr>
          <w:rFonts w:ascii="Times New Roman" w:eastAsia="Times New Roman" w:hAnsi="Times New Roman"/>
          <w:color w:val="000000"/>
          <w:sz w:val="24"/>
          <w:lang w:val="ru-RU"/>
        </w:rPr>
        <w:t>—  давать адекватную оценку ситуации и предлагать план её изменения;</w:t>
      </w:r>
    </w:p>
    <w:p w:rsidR="0089028B" w:rsidRPr="00F63321" w:rsidRDefault="003E53E2">
      <w:pPr>
        <w:autoSpaceDE w:val="0"/>
        <w:autoSpaceDN w:val="0"/>
        <w:spacing w:before="238" w:after="0" w:line="230" w:lineRule="auto"/>
        <w:ind w:left="240"/>
        <w:rPr>
          <w:lang w:val="ru-RU"/>
        </w:rPr>
      </w:pPr>
      <w:r w:rsidRPr="00F63321">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w:t>
      </w:r>
    </w:p>
    <w:p w:rsidR="0089028B" w:rsidRPr="00F63321" w:rsidRDefault="0089028B">
      <w:pPr>
        <w:rPr>
          <w:lang w:val="ru-RU"/>
        </w:rPr>
        <w:sectPr w:rsidR="0089028B" w:rsidRPr="00F63321">
          <w:pgSz w:w="11900" w:h="16840"/>
          <w:pgMar w:top="298" w:right="720" w:bottom="312" w:left="846" w:header="720" w:footer="720" w:gutter="0"/>
          <w:cols w:space="720" w:equalWidth="0">
            <w:col w:w="10334" w:space="0"/>
          </w:cols>
          <w:docGrid w:linePitch="360"/>
        </w:sectPr>
      </w:pPr>
    </w:p>
    <w:p w:rsidR="0089028B" w:rsidRPr="00F63321" w:rsidRDefault="0089028B">
      <w:pPr>
        <w:autoSpaceDE w:val="0"/>
        <w:autoSpaceDN w:val="0"/>
        <w:spacing w:after="72" w:line="220" w:lineRule="exact"/>
        <w:rPr>
          <w:lang w:val="ru-RU"/>
        </w:rPr>
      </w:pPr>
    </w:p>
    <w:p w:rsidR="0089028B" w:rsidRPr="00F63321" w:rsidRDefault="003E53E2">
      <w:pPr>
        <w:autoSpaceDE w:val="0"/>
        <w:autoSpaceDN w:val="0"/>
        <w:spacing w:after="0" w:line="230" w:lineRule="auto"/>
        <w:ind w:left="420"/>
        <w:rPr>
          <w:lang w:val="ru-RU"/>
        </w:rPr>
      </w:pPr>
      <w:r w:rsidRPr="00F63321">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rsidR="0089028B" w:rsidRPr="00F63321" w:rsidRDefault="003E53E2">
      <w:pPr>
        <w:autoSpaceDE w:val="0"/>
        <w:autoSpaceDN w:val="0"/>
        <w:spacing w:before="238" w:after="0" w:line="262" w:lineRule="auto"/>
        <w:ind w:left="420" w:right="432"/>
        <w:rPr>
          <w:lang w:val="ru-RU"/>
        </w:rPr>
      </w:pPr>
      <w:proofErr w:type="gramStart"/>
      <w:r w:rsidRPr="00F63321">
        <w:rPr>
          <w:rFonts w:ascii="Times New Roman" w:eastAsia="Times New Roman" w:hAnsi="Times New Roman"/>
          <w:color w:val="000000"/>
          <w:sz w:val="24"/>
          <w:lang w:val="ru-RU"/>
        </w:rPr>
        <w:t>—  объяснять</w:t>
      </w:r>
      <w:proofErr w:type="gramEnd"/>
      <w:r w:rsidRPr="00F63321">
        <w:rPr>
          <w:rFonts w:ascii="Times New Roman" w:eastAsia="Times New Roman" w:hAnsi="Times New Roman"/>
          <w:color w:val="000000"/>
          <w:sz w:val="24"/>
          <w:lang w:val="ru-RU"/>
        </w:rPr>
        <w:t xml:space="preserve"> причины достижения (</w:t>
      </w:r>
      <w:proofErr w:type="spellStart"/>
      <w:r w:rsidRPr="00F63321">
        <w:rPr>
          <w:rFonts w:ascii="Times New Roman" w:eastAsia="Times New Roman" w:hAnsi="Times New Roman"/>
          <w:color w:val="000000"/>
          <w:sz w:val="24"/>
          <w:lang w:val="ru-RU"/>
        </w:rPr>
        <w:t>недостижения</w:t>
      </w:r>
      <w:proofErr w:type="spellEnd"/>
      <w:r w:rsidRPr="00F63321">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89028B" w:rsidRPr="00F63321" w:rsidRDefault="003E53E2">
      <w:pPr>
        <w:autoSpaceDE w:val="0"/>
        <w:autoSpaceDN w:val="0"/>
        <w:spacing w:before="238" w:after="0" w:line="262" w:lineRule="auto"/>
        <w:ind w:left="420"/>
        <w:rPr>
          <w:lang w:val="ru-RU"/>
        </w:rPr>
      </w:pPr>
      <w:r w:rsidRPr="00F63321">
        <w:rPr>
          <w:rFonts w:ascii="Times New Roman" w:eastAsia="Times New Roman" w:hAnsi="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89028B" w:rsidRPr="00F63321" w:rsidRDefault="003E53E2">
      <w:pPr>
        <w:autoSpaceDE w:val="0"/>
        <w:autoSpaceDN w:val="0"/>
        <w:spacing w:before="238" w:after="0" w:line="230" w:lineRule="auto"/>
        <w:ind w:left="420"/>
        <w:rPr>
          <w:lang w:val="ru-RU"/>
        </w:rPr>
      </w:pPr>
      <w:r w:rsidRPr="00F63321">
        <w:rPr>
          <w:rFonts w:ascii="Times New Roman" w:eastAsia="Times New Roman" w:hAnsi="Times New Roman"/>
          <w:color w:val="000000"/>
          <w:sz w:val="24"/>
          <w:lang w:val="ru-RU"/>
        </w:rPr>
        <w:t>—  оценивать соответствие результата цели и условиям.</w:t>
      </w:r>
    </w:p>
    <w:p w:rsidR="0089028B" w:rsidRPr="00F63321" w:rsidRDefault="003E53E2">
      <w:pPr>
        <w:autoSpaceDE w:val="0"/>
        <w:autoSpaceDN w:val="0"/>
        <w:spacing w:before="298" w:after="0" w:line="230" w:lineRule="auto"/>
        <w:ind w:left="180"/>
        <w:rPr>
          <w:lang w:val="ru-RU"/>
        </w:rPr>
      </w:pPr>
      <w:r w:rsidRPr="00F63321">
        <w:rPr>
          <w:rFonts w:ascii="Times New Roman" w:eastAsia="Times New Roman" w:hAnsi="Times New Roman"/>
          <w:b/>
          <w:i/>
          <w:color w:val="000000"/>
          <w:sz w:val="24"/>
          <w:lang w:val="ru-RU"/>
        </w:rPr>
        <w:t>Эмоциональный интеллект:</w:t>
      </w:r>
    </w:p>
    <w:p w:rsidR="0089028B" w:rsidRPr="00F63321" w:rsidRDefault="003E53E2">
      <w:pPr>
        <w:autoSpaceDE w:val="0"/>
        <w:autoSpaceDN w:val="0"/>
        <w:spacing w:before="180" w:after="0" w:line="230" w:lineRule="auto"/>
        <w:ind w:left="420"/>
        <w:rPr>
          <w:lang w:val="ru-RU"/>
        </w:rPr>
      </w:pPr>
      <w:r w:rsidRPr="00F63321">
        <w:rPr>
          <w:rFonts w:ascii="Times New Roman" w:eastAsia="Times New Roman" w:hAnsi="Times New Roman"/>
          <w:color w:val="000000"/>
          <w:sz w:val="24"/>
          <w:lang w:val="ru-RU"/>
        </w:rPr>
        <w:t>—  различать, называть и управлять собственными эмоциями и эмоциями других;</w:t>
      </w:r>
    </w:p>
    <w:p w:rsidR="0089028B" w:rsidRPr="00F63321" w:rsidRDefault="003E53E2">
      <w:pPr>
        <w:autoSpaceDE w:val="0"/>
        <w:autoSpaceDN w:val="0"/>
        <w:spacing w:before="240" w:after="0" w:line="230" w:lineRule="auto"/>
        <w:ind w:left="420"/>
        <w:rPr>
          <w:lang w:val="ru-RU"/>
        </w:rPr>
      </w:pPr>
      <w:r w:rsidRPr="00F63321">
        <w:rPr>
          <w:rFonts w:ascii="Times New Roman" w:eastAsia="Times New Roman" w:hAnsi="Times New Roman"/>
          <w:color w:val="000000"/>
          <w:sz w:val="24"/>
          <w:lang w:val="ru-RU"/>
        </w:rPr>
        <w:t>—  выявлять и анализировать причины эмоций;</w:t>
      </w:r>
    </w:p>
    <w:p w:rsidR="0089028B" w:rsidRPr="00F63321" w:rsidRDefault="003E53E2">
      <w:pPr>
        <w:autoSpaceDE w:val="0"/>
        <w:autoSpaceDN w:val="0"/>
        <w:spacing w:before="238" w:after="0" w:line="230" w:lineRule="auto"/>
        <w:ind w:left="420"/>
        <w:rPr>
          <w:lang w:val="ru-RU"/>
        </w:rPr>
      </w:pPr>
      <w:r w:rsidRPr="00F63321">
        <w:rPr>
          <w:rFonts w:ascii="Times New Roman" w:eastAsia="Times New Roman" w:hAnsi="Times New Roman"/>
          <w:color w:val="000000"/>
          <w:sz w:val="24"/>
          <w:lang w:val="ru-RU"/>
        </w:rPr>
        <w:t>—  ставить себя на место другого человека, понимать мотивы и намерения другого;</w:t>
      </w:r>
    </w:p>
    <w:p w:rsidR="0089028B" w:rsidRPr="00F63321" w:rsidRDefault="003E53E2">
      <w:pPr>
        <w:autoSpaceDE w:val="0"/>
        <w:autoSpaceDN w:val="0"/>
        <w:spacing w:before="238" w:after="0" w:line="230" w:lineRule="auto"/>
        <w:ind w:left="420"/>
        <w:rPr>
          <w:lang w:val="ru-RU"/>
        </w:rPr>
      </w:pPr>
      <w:r w:rsidRPr="00F63321">
        <w:rPr>
          <w:rFonts w:ascii="Times New Roman" w:eastAsia="Times New Roman" w:hAnsi="Times New Roman"/>
          <w:color w:val="000000"/>
          <w:sz w:val="24"/>
          <w:lang w:val="ru-RU"/>
        </w:rPr>
        <w:t>—  регулировать способ выражения эмоций.</w:t>
      </w:r>
    </w:p>
    <w:p w:rsidR="0089028B" w:rsidRPr="00F63321" w:rsidRDefault="003E53E2">
      <w:pPr>
        <w:autoSpaceDE w:val="0"/>
        <w:autoSpaceDN w:val="0"/>
        <w:spacing w:before="298" w:after="0" w:line="230" w:lineRule="auto"/>
        <w:ind w:left="180"/>
        <w:rPr>
          <w:lang w:val="ru-RU"/>
        </w:rPr>
      </w:pPr>
      <w:r w:rsidRPr="00F63321">
        <w:rPr>
          <w:rFonts w:ascii="Times New Roman" w:eastAsia="Times New Roman" w:hAnsi="Times New Roman"/>
          <w:b/>
          <w:i/>
          <w:color w:val="000000"/>
          <w:sz w:val="24"/>
          <w:lang w:val="ru-RU"/>
        </w:rPr>
        <w:t>Принятие себя и других:</w:t>
      </w:r>
    </w:p>
    <w:p w:rsidR="0089028B" w:rsidRPr="00F63321" w:rsidRDefault="003E53E2">
      <w:pPr>
        <w:autoSpaceDE w:val="0"/>
        <w:autoSpaceDN w:val="0"/>
        <w:spacing w:before="178" w:after="0" w:line="230" w:lineRule="auto"/>
        <w:ind w:left="420"/>
        <w:rPr>
          <w:lang w:val="ru-RU"/>
        </w:rPr>
      </w:pPr>
      <w:r w:rsidRPr="00F63321">
        <w:rPr>
          <w:rFonts w:ascii="Times New Roman" w:eastAsia="Times New Roman" w:hAnsi="Times New Roman"/>
          <w:color w:val="000000"/>
          <w:sz w:val="24"/>
          <w:lang w:val="ru-RU"/>
        </w:rPr>
        <w:t>—  осознанно относиться к другому человеку, его мнению;</w:t>
      </w:r>
    </w:p>
    <w:p w:rsidR="0089028B" w:rsidRPr="00F63321" w:rsidRDefault="003E53E2">
      <w:pPr>
        <w:autoSpaceDE w:val="0"/>
        <w:autoSpaceDN w:val="0"/>
        <w:spacing w:before="238" w:after="0" w:line="230" w:lineRule="auto"/>
        <w:ind w:left="420"/>
        <w:rPr>
          <w:lang w:val="ru-RU"/>
        </w:rPr>
      </w:pPr>
      <w:proofErr w:type="gramStart"/>
      <w:r w:rsidRPr="00F63321">
        <w:rPr>
          <w:rFonts w:ascii="Times New Roman" w:eastAsia="Times New Roman" w:hAnsi="Times New Roman"/>
          <w:color w:val="000000"/>
          <w:sz w:val="24"/>
          <w:lang w:val="ru-RU"/>
        </w:rPr>
        <w:t>—  признавать</w:t>
      </w:r>
      <w:proofErr w:type="gramEnd"/>
      <w:r w:rsidRPr="00F63321">
        <w:rPr>
          <w:rFonts w:ascii="Times New Roman" w:eastAsia="Times New Roman" w:hAnsi="Times New Roman"/>
          <w:color w:val="000000"/>
          <w:sz w:val="24"/>
          <w:lang w:val="ru-RU"/>
        </w:rPr>
        <w:t xml:space="preserve"> своё право на ошибку и такое же право другого;</w:t>
      </w:r>
    </w:p>
    <w:p w:rsidR="0089028B" w:rsidRPr="00F63321" w:rsidRDefault="003E53E2">
      <w:pPr>
        <w:autoSpaceDE w:val="0"/>
        <w:autoSpaceDN w:val="0"/>
        <w:spacing w:before="238" w:after="0" w:line="230" w:lineRule="auto"/>
        <w:ind w:left="420"/>
        <w:rPr>
          <w:lang w:val="ru-RU"/>
        </w:rPr>
      </w:pPr>
      <w:r w:rsidRPr="00F63321">
        <w:rPr>
          <w:rFonts w:ascii="Times New Roman" w:eastAsia="Times New Roman" w:hAnsi="Times New Roman"/>
          <w:color w:val="000000"/>
          <w:sz w:val="24"/>
          <w:lang w:val="ru-RU"/>
        </w:rPr>
        <w:t>—  открытость себе и другим;</w:t>
      </w:r>
    </w:p>
    <w:p w:rsidR="0089028B" w:rsidRPr="00F63321" w:rsidRDefault="003E53E2">
      <w:pPr>
        <w:autoSpaceDE w:val="0"/>
        <w:autoSpaceDN w:val="0"/>
        <w:spacing w:before="238" w:after="0" w:line="230" w:lineRule="auto"/>
        <w:ind w:left="420"/>
        <w:rPr>
          <w:lang w:val="ru-RU"/>
        </w:rPr>
      </w:pPr>
      <w:r w:rsidRPr="00F63321">
        <w:rPr>
          <w:rFonts w:ascii="Times New Roman" w:eastAsia="Times New Roman" w:hAnsi="Times New Roman"/>
          <w:color w:val="000000"/>
          <w:sz w:val="24"/>
          <w:lang w:val="ru-RU"/>
        </w:rPr>
        <w:t>—  осознавать невозможность контролировать всё вокруг;</w:t>
      </w:r>
    </w:p>
    <w:p w:rsidR="0089028B" w:rsidRPr="00F63321" w:rsidRDefault="003E53E2">
      <w:pPr>
        <w:autoSpaceDE w:val="0"/>
        <w:autoSpaceDN w:val="0"/>
        <w:spacing w:before="238" w:after="0" w:line="271" w:lineRule="auto"/>
        <w:ind w:left="420" w:right="288"/>
        <w:rPr>
          <w:lang w:val="ru-RU"/>
        </w:rPr>
      </w:pPr>
      <w:r w:rsidRPr="00F63321">
        <w:rPr>
          <w:rFonts w:ascii="Times New Roman" w:eastAsia="Times New Roman" w:hAnsi="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9028B" w:rsidRPr="00F63321" w:rsidRDefault="003E53E2">
      <w:pPr>
        <w:autoSpaceDE w:val="0"/>
        <w:autoSpaceDN w:val="0"/>
        <w:spacing w:before="322" w:after="0" w:line="230" w:lineRule="auto"/>
        <w:rPr>
          <w:lang w:val="ru-RU"/>
        </w:rPr>
      </w:pPr>
      <w:r w:rsidRPr="00F63321">
        <w:rPr>
          <w:rFonts w:ascii="Times New Roman" w:eastAsia="Times New Roman" w:hAnsi="Times New Roman"/>
          <w:b/>
          <w:color w:val="000000"/>
          <w:sz w:val="24"/>
          <w:lang w:val="ru-RU"/>
        </w:rPr>
        <w:t>ПРЕДМЕТНЫЕ РЕЗУЛЬТАТЫ</w:t>
      </w:r>
    </w:p>
    <w:p w:rsidR="0089028B" w:rsidRPr="00F63321" w:rsidRDefault="003E53E2" w:rsidP="00B36BCC">
      <w:pPr>
        <w:autoSpaceDE w:val="0"/>
        <w:autoSpaceDN w:val="0"/>
        <w:spacing w:before="226" w:after="0" w:line="262" w:lineRule="auto"/>
        <w:ind w:right="1152"/>
        <w:rPr>
          <w:lang w:val="ru-RU"/>
        </w:rPr>
      </w:pPr>
      <w:r w:rsidRPr="00F63321">
        <w:rPr>
          <w:rFonts w:ascii="Times New Roman" w:eastAsia="Times New Roman" w:hAnsi="Times New Roman"/>
          <w:color w:val="000000"/>
          <w:sz w:val="24"/>
          <w:lang w:val="ru-RU"/>
        </w:rPr>
        <w:t>—  характеризовать биологию как науку о живой природе; называть признаки живого, сравнивать объекты живой и неживой природы;</w:t>
      </w:r>
    </w:p>
    <w:p w:rsidR="0089028B" w:rsidRPr="00F63321" w:rsidRDefault="003E53E2" w:rsidP="00B36BCC">
      <w:pPr>
        <w:autoSpaceDE w:val="0"/>
        <w:autoSpaceDN w:val="0"/>
        <w:spacing w:before="240" w:after="0" w:line="262" w:lineRule="auto"/>
        <w:ind w:right="576"/>
        <w:rPr>
          <w:lang w:val="ru-RU"/>
        </w:rPr>
      </w:pPr>
      <w:r w:rsidRPr="00F63321">
        <w:rPr>
          <w:rFonts w:ascii="Times New Roman" w:eastAsia="Times New Roman" w:hAnsi="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89028B" w:rsidRPr="00F63321" w:rsidRDefault="003E53E2" w:rsidP="00B36BCC">
      <w:pPr>
        <w:autoSpaceDE w:val="0"/>
        <w:autoSpaceDN w:val="0"/>
        <w:spacing w:before="240" w:after="0" w:line="262" w:lineRule="auto"/>
        <w:ind w:right="288"/>
        <w:rPr>
          <w:lang w:val="ru-RU"/>
        </w:rPr>
      </w:pPr>
      <w:r w:rsidRPr="00F63321">
        <w:rPr>
          <w:rFonts w:ascii="Times New Roman" w:eastAsia="Times New Roman" w:hAnsi="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9028B" w:rsidRPr="00F63321" w:rsidRDefault="003E53E2" w:rsidP="00B36BCC">
      <w:pPr>
        <w:autoSpaceDE w:val="0"/>
        <w:autoSpaceDN w:val="0"/>
        <w:spacing w:before="238" w:after="0" w:line="262" w:lineRule="auto"/>
        <w:ind w:right="144"/>
        <w:rPr>
          <w:lang w:val="ru-RU"/>
        </w:rPr>
      </w:pPr>
      <w:proofErr w:type="gramStart"/>
      <w:r w:rsidRPr="00F63321">
        <w:rPr>
          <w:rFonts w:ascii="Times New Roman" w:eastAsia="Times New Roman" w:hAnsi="Times New Roman"/>
          <w:color w:val="000000"/>
          <w:sz w:val="24"/>
          <w:lang w:val="ru-RU"/>
        </w:rPr>
        <w:t>—  иметь</w:t>
      </w:r>
      <w:proofErr w:type="gramEnd"/>
      <w:r w:rsidRPr="00F63321">
        <w:rPr>
          <w:rFonts w:ascii="Times New Roman" w:eastAsia="Times New Roman" w:hAnsi="Times New Roman"/>
          <w:color w:val="000000"/>
          <w:sz w:val="24"/>
          <w:lang w:val="ru-RU"/>
        </w:rPr>
        <w:t xml:space="preserve">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9028B" w:rsidRPr="00F63321" w:rsidRDefault="003E53E2" w:rsidP="00B36BCC">
      <w:pPr>
        <w:autoSpaceDE w:val="0"/>
        <w:autoSpaceDN w:val="0"/>
        <w:spacing w:before="238" w:after="0" w:line="281" w:lineRule="auto"/>
        <w:rPr>
          <w:lang w:val="ru-RU"/>
        </w:rPr>
      </w:pPr>
      <w:proofErr w:type="gramStart"/>
      <w:r w:rsidRPr="00F63321">
        <w:rPr>
          <w:rFonts w:ascii="Times New Roman" w:eastAsia="Times New Roman" w:hAnsi="Times New Roman"/>
          <w:color w:val="000000"/>
          <w:sz w:val="24"/>
          <w:lang w:val="ru-RU"/>
        </w:rPr>
        <w:t>—  применять</w:t>
      </w:r>
      <w:proofErr w:type="gramEnd"/>
      <w:r w:rsidRPr="00F63321">
        <w:rPr>
          <w:rFonts w:ascii="Times New Roman" w:eastAsia="Times New Roman" w:hAnsi="Times New Roman"/>
          <w:color w:val="000000"/>
          <w:sz w:val="24"/>
          <w:lang w:val="ru-RU"/>
        </w:rPr>
        <w:t xml:space="preserve">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различать по внешнему виду </w:t>
      </w:r>
    </w:p>
    <w:p w:rsidR="0089028B" w:rsidRPr="00F63321" w:rsidRDefault="0089028B">
      <w:pPr>
        <w:rPr>
          <w:lang w:val="ru-RU"/>
        </w:rPr>
        <w:sectPr w:rsidR="0089028B" w:rsidRPr="00F63321">
          <w:pgSz w:w="11900" w:h="16840"/>
          <w:pgMar w:top="292" w:right="714" w:bottom="312" w:left="666" w:header="720" w:footer="720" w:gutter="0"/>
          <w:cols w:space="720" w:equalWidth="0">
            <w:col w:w="10520" w:space="0"/>
          </w:cols>
          <w:docGrid w:linePitch="360"/>
        </w:sectPr>
      </w:pPr>
    </w:p>
    <w:p w:rsidR="0089028B" w:rsidRPr="00F63321" w:rsidRDefault="0089028B">
      <w:pPr>
        <w:autoSpaceDE w:val="0"/>
        <w:autoSpaceDN w:val="0"/>
        <w:spacing w:after="72" w:line="220" w:lineRule="exact"/>
        <w:rPr>
          <w:lang w:val="ru-RU"/>
        </w:rPr>
      </w:pPr>
    </w:p>
    <w:p w:rsidR="0089028B" w:rsidRPr="00F63321" w:rsidRDefault="003E53E2">
      <w:pPr>
        <w:autoSpaceDE w:val="0"/>
        <w:autoSpaceDN w:val="0"/>
        <w:spacing w:after="0" w:line="262" w:lineRule="auto"/>
        <w:ind w:right="144"/>
        <w:rPr>
          <w:lang w:val="ru-RU"/>
        </w:rPr>
      </w:pPr>
      <w:proofErr w:type="gramStart"/>
      <w:r w:rsidRPr="00F63321">
        <w:rPr>
          <w:rFonts w:ascii="Times New Roman" w:eastAsia="Times New Roman" w:hAnsi="Times New Roman"/>
          <w:color w:val="000000"/>
          <w:sz w:val="24"/>
          <w:lang w:val="ru-RU"/>
        </w:rPr>
        <w:t>искусственном</w:t>
      </w:r>
      <w:proofErr w:type="gramEnd"/>
      <w:r w:rsidRPr="00F63321">
        <w:rPr>
          <w:rFonts w:ascii="Times New Roman" w:eastAsia="Times New Roman" w:hAnsi="Times New Roman"/>
          <w:color w:val="000000"/>
          <w:sz w:val="24"/>
          <w:lang w:val="ru-RU"/>
        </w:rPr>
        <w:t xml:space="preserve"> сообществах; представителей флоры и фауны природных зон Земли; ландшафты природные и культурные;</w:t>
      </w:r>
    </w:p>
    <w:p w:rsidR="0089028B" w:rsidRPr="00F63321" w:rsidRDefault="003E53E2">
      <w:pPr>
        <w:autoSpaceDE w:val="0"/>
        <w:autoSpaceDN w:val="0"/>
        <w:spacing w:before="238" w:after="0"/>
        <w:ind w:right="144"/>
        <w:rPr>
          <w:lang w:val="ru-RU"/>
        </w:rPr>
      </w:pPr>
      <w:r w:rsidRPr="00F63321">
        <w:rPr>
          <w:rFonts w:ascii="Times New Roman" w:eastAsia="Times New Roman" w:hAnsi="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9028B" w:rsidRPr="00F63321" w:rsidRDefault="003E53E2">
      <w:pPr>
        <w:autoSpaceDE w:val="0"/>
        <w:autoSpaceDN w:val="0"/>
        <w:spacing w:before="238" w:after="0" w:line="262" w:lineRule="auto"/>
        <w:ind w:right="1440"/>
        <w:rPr>
          <w:lang w:val="ru-RU"/>
        </w:rPr>
      </w:pPr>
      <w:r w:rsidRPr="00F63321">
        <w:rPr>
          <w:rFonts w:ascii="Times New Roman" w:eastAsia="Times New Roman" w:hAnsi="Times New Roman"/>
          <w:color w:val="000000"/>
          <w:sz w:val="24"/>
          <w:lang w:val="ru-RU"/>
        </w:rPr>
        <w:t xml:space="preserve">—  раскрывать понятие о среде обитания (водной, наземно-воздушной, почвенной, </w:t>
      </w:r>
      <w:proofErr w:type="spellStart"/>
      <w:r w:rsidRPr="00F63321">
        <w:rPr>
          <w:rFonts w:ascii="Times New Roman" w:eastAsia="Times New Roman" w:hAnsi="Times New Roman"/>
          <w:color w:val="000000"/>
          <w:sz w:val="24"/>
          <w:lang w:val="ru-RU"/>
        </w:rPr>
        <w:t>внутриорганизменной</w:t>
      </w:r>
      <w:proofErr w:type="spellEnd"/>
      <w:r w:rsidRPr="00F63321">
        <w:rPr>
          <w:rFonts w:ascii="Times New Roman" w:eastAsia="Times New Roman" w:hAnsi="Times New Roman"/>
          <w:color w:val="000000"/>
          <w:sz w:val="24"/>
          <w:lang w:val="ru-RU"/>
        </w:rPr>
        <w:t>), условиях среды обитания;</w:t>
      </w:r>
    </w:p>
    <w:p w:rsidR="0089028B" w:rsidRPr="00F63321" w:rsidRDefault="003E53E2">
      <w:pPr>
        <w:autoSpaceDE w:val="0"/>
        <w:autoSpaceDN w:val="0"/>
        <w:spacing w:before="240" w:after="0" w:line="262" w:lineRule="auto"/>
        <w:ind w:right="432"/>
        <w:rPr>
          <w:lang w:val="ru-RU"/>
        </w:rPr>
      </w:pPr>
      <w:r w:rsidRPr="00F63321">
        <w:rPr>
          <w:rFonts w:ascii="Times New Roman" w:eastAsia="Times New Roman" w:hAnsi="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rsidR="0089028B" w:rsidRPr="00F63321" w:rsidRDefault="003E53E2">
      <w:pPr>
        <w:autoSpaceDE w:val="0"/>
        <w:autoSpaceDN w:val="0"/>
        <w:spacing w:before="240" w:after="0" w:line="230" w:lineRule="auto"/>
        <w:rPr>
          <w:lang w:val="ru-RU"/>
        </w:rPr>
      </w:pPr>
      <w:r w:rsidRPr="00F63321">
        <w:rPr>
          <w:rFonts w:ascii="Times New Roman" w:eastAsia="Times New Roman" w:hAnsi="Times New Roman"/>
          <w:color w:val="000000"/>
          <w:sz w:val="24"/>
          <w:lang w:val="ru-RU"/>
        </w:rPr>
        <w:t>—  выделять отличительные признаки природных и искусственных сообществ;</w:t>
      </w:r>
    </w:p>
    <w:p w:rsidR="0089028B" w:rsidRPr="00F63321" w:rsidRDefault="003E53E2">
      <w:pPr>
        <w:autoSpaceDE w:val="0"/>
        <w:autoSpaceDN w:val="0"/>
        <w:spacing w:before="238" w:after="0" w:line="262" w:lineRule="auto"/>
        <w:ind w:right="144"/>
        <w:rPr>
          <w:lang w:val="ru-RU"/>
        </w:rPr>
      </w:pPr>
      <w:r w:rsidRPr="00F63321">
        <w:rPr>
          <w:rFonts w:ascii="Times New Roman" w:eastAsia="Times New Roman" w:hAnsi="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9028B" w:rsidRPr="00F63321" w:rsidRDefault="003E53E2">
      <w:pPr>
        <w:autoSpaceDE w:val="0"/>
        <w:autoSpaceDN w:val="0"/>
        <w:spacing w:before="238" w:after="0" w:line="230" w:lineRule="auto"/>
        <w:rPr>
          <w:lang w:val="ru-RU"/>
        </w:rPr>
      </w:pPr>
      <w:r w:rsidRPr="00F63321">
        <w:rPr>
          <w:rFonts w:ascii="Times New Roman" w:eastAsia="Times New Roman" w:hAnsi="Times New Roman"/>
          <w:color w:val="000000"/>
          <w:sz w:val="24"/>
          <w:lang w:val="ru-RU"/>
        </w:rPr>
        <w:t>—  раскрывать роль биологии в практической деятельности человека;</w:t>
      </w:r>
    </w:p>
    <w:p w:rsidR="0089028B" w:rsidRPr="00F63321" w:rsidRDefault="003E53E2">
      <w:pPr>
        <w:autoSpaceDE w:val="0"/>
        <w:autoSpaceDN w:val="0"/>
        <w:spacing w:before="238" w:after="0" w:line="262" w:lineRule="auto"/>
        <w:ind w:right="1152"/>
        <w:rPr>
          <w:lang w:val="ru-RU"/>
        </w:rPr>
      </w:pPr>
      <w:r w:rsidRPr="00F63321">
        <w:rPr>
          <w:rFonts w:ascii="Times New Roman" w:eastAsia="Times New Roman" w:hAnsi="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9028B" w:rsidRPr="00F63321" w:rsidRDefault="003E53E2">
      <w:pPr>
        <w:autoSpaceDE w:val="0"/>
        <w:autoSpaceDN w:val="0"/>
        <w:spacing w:before="238" w:after="0" w:line="271" w:lineRule="auto"/>
        <w:ind w:right="432"/>
        <w:rPr>
          <w:lang w:val="ru-RU"/>
        </w:rPr>
      </w:pPr>
      <w:r w:rsidRPr="00F63321">
        <w:rPr>
          <w:rFonts w:ascii="Times New Roman" w:eastAsia="Times New Roman" w:hAnsi="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9028B" w:rsidRPr="00F63321" w:rsidRDefault="003E53E2">
      <w:pPr>
        <w:autoSpaceDE w:val="0"/>
        <w:autoSpaceDN w:val="0"/>
        <w:spacing w:before="238" w:after="0" w:line="271" w:lineRule="auto"/>
        <w:ind w:right="288"/>
        <w:rPr>
          <w:lang w:val="ru-RU"/>
        </w:rPr>
      </w:pPr>
      <w:r w:rsidRPr="00F63321">
        <w:rPr>
          <w:rFonts w:ascii="Times New Roman" w:eastAsia="Times New Roman" w:hAnsi="Times New Roman"/>
          <w:color w:val="000000"/>
          <w:sz w:val="24"/>
          <w:lang w:val="ru-RU"/>
        </w:rPr>
        <w:t xml:space="preserve">—  применять методы биологии (наблюдение, описание, классификация, измерение, </w:t>
      </w:r>
      <w:r w:rsidRPr="00F63321">
        <w:rPr>
          <w:lang w:val="ru-RU"/>
        </w:rPr>
        <w:br/>
      </w:r>
      <w:r w:rsidRPr="00F63321">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9028B" w:rsidRPr="00F63321" w:rsidRDefault="003E53E2">
      <w:pPr>
        <w:autoSpaceDE w:val="0"/>
        <w:autoSpaceDN w:val="0"/>
        <w:spacing w:before="238" w:after="0" w:line="262" w:lineRule="auto"/>
        <w:rPr>
          <w:lang w:val="ru-RU"/>
        </w:rPr>
      </w:pPr>
      <w:r w:rsidRPr="00F63321">
        <w:rPr>
          <w:rFonts w:ascii="Times New Roman" w:eastAsia="Times New Roman" w:hAnsi="Times New Roman"/>
          <w:color w:val="000000"/>
          <w:sz w:val="24"/>
          <w:lang w:val="ru-RU"/>
        </w:rPr>
        <w:t>—  владеть приёмами работы с лупой, световым и цифровым микроскопами при рассматривании биологических объектов;</w:t>
      </w:r>
    </w:p>
    <w:p w:rsidR="0089028B" w:rsidRPr="00F63321" w:rsidRDefault="003E53E2">
      <w:pPr>
        <w:autoSpaceDE w:val="0"/>
        <w:autoSpaceDN w:val="0"/>
        <w:spacing w:before="238" w:after="0" w:line="262" w:lineRule="auto"/>
        <w:rPr>
          <w:lang w:val="ru-RU"/>
        </w:rPr>
      </w:pPr>
      <w:r w:rsidRPr="00F63321">
        <w:rPr>
          <w:rFonts w:ascii="Times New Roman" w:eastAsia="Times New Roman" w:hAnsi="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9028B" w:rsidRPr="00F63321" w:rsidRDefault="003E53E2">
      <w:pPr>
        <w:autoSpaceDE w:val="0"/>
        <w:autoSpaceDN w:val="0"/>
        <w:spacing w:before="240" w:after="0" w:line="262" w:lineRule="auto"/>
        <w:rPr>
          <w:lang w:val="ru-RU"/>
        </w:rPr>
      </w:pPr>
      <w:r w:rsidRPr="00F63321">
        <w:rPr>
          <w:rFonts w:ascii="Times New Roman" w:eastAsia="Times New Roman" w:hAnsi="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rsidR="0089028B" w:rsidRPr="00F63321" w:rsidRDefault="003E53E2">
      <w:pPr>
        <w:autoSpaceDE w:val="0"/>
        <w:autoSpaceDN w:val="0"/>
        <w:spacing w:before="238" w:after="0" w:line="262" w:lineRule="auto"/>
        <w:ind w:right="864"/>
        <w:rPr>
          <w:lang w:val="ru-RU"/>
        </w:rPr>
      </w:pPr>
      <w:r w:rsidRPr="00F63321">
        <w:rPr>
          <w:rFonts w:ascii="Times New Roman" w:eastAsia="Times New Roman" w:hAnsi="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rsidR="0089028B" w:rsidRPr="00F63321" w:rsidRDefault="0089028B">
      <w:pPr>
        <w:rPr>
          <w:lang w:val="ru-RU"/>
        </w:rPr>
        <w:sectPr w:rsidR="0089028B" w:rsidRPr="00F63321">
          <w:pgSz w:w="11900" w:h="16840"/>
          <w:pgMar w:top="292" w:right="754" w:bottom="1440" w:left="1086" w:header="720" w:footer="720" w:gutter="0"/>
          <w:cols w:space="720" w:equalWidth="0">
            <w:col w:w="10059" w:space="0"/>
          </w:cols>
          <w:docGrid w:linePitch="360"/>
        </w:sectPr>
      </w:pPr>
    </w:p>
    <w:p w:rsidR="0089028B" w:rsidRPr="00F63321" w:rsidRDefault="0089028B">
      <w:pPr>
        <w:autoSpaceDE w:val="0"/>
        <w:autoSpaceDN w:val="0"/>
        <w:spacing w:after="64" w:line="220" w:lineRule="exact"/>
        <w:rPr>
          <w:lang w:val="ru-RU"/>
        </w:rPr>
      </w:pPr>
    </w:p>
    <w:p w:rsidR="0089028B" w:rsidRDefault="003E53E2">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84"/>
        <w:gridCol w:w="2558"/>
        <w:gridCol w:w="528"/>
        <w:gridCol w:w="1104"/>
        <w:gridCol w:w="1142"/>
        <w:gridCol w:w="864"/>
        <w:gridCol w:w="4646"/>
        <w:gridCol w:w="1286"/>
        <w:gridCol w:w="2990"/>
      </w:tblGrid>
      <w:tr w:rsidR="0089028B">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55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45" w:lineRule="auto"/>
              <w:ind w:left="72" w:right="288"/>
              <w:rPr>
                <w:lang w:val="ru-RU"/>
              </w:rPr>
            </w:pPr>
            <w:r w:rsidRPr="00F63321">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2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5" w:lineRule="auto"/>
              <w:ind w:left="72" w:right="144"/>
            </w:pPr>
            <w:r>
              <w:rPr>
                <w:rFonts w:ascii="Times New Roman" w:eastAsia="Times New Roman" w:hAnsi="Times New Roman"/>
                <w:b/>
                <w:color w:val="000000"/>
                <w:w w:val="97"/>
                <w:sz w:val="16"/>
              </w:rPr>
              <w:t>Виды, формы контроля</w:t>
            </w:r>
          </w:p>
        </w:tc>
        <w:tc>
          <w:tcPr>
            <w:tcW w:w="29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5" w:lineRule="auto"/>
              <w:ind w:left="72" w:right="1008"/>
            </w:pPr>
            <w:r>
              <w:rPr>
                <w:rFonts w:ascii="Times New Roman" w:eastAsia="Times New Roman" w:hAnsi="Times New Roman"/>
                <w:b/>
                <w:color w:val="000000"/>
                <w:w w:val="97"/>
                <w:sz w:val="16"/>
              </w:rPr>
              <w:t>Электронные (цифровые) образовательные ресурсы</w:t>
            </w:r>
          </w:p>
        </w:tc>
      </w:tr>
      <w:tr w:rsidR="0089028B">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1726"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1726"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1726"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1726" w:type="dxa"/>
            <w:vMerge/>
            <w:tcBorders>
              <w:top w:val="single" w:sz="4" w:space="0" w:color="000000"/>
              <w:left w:val="single" w:sz="4" w:space="0" w:color="000000"/>
              <w:bottom w:val="single" w:sz="4" w:space="0" w:color="000000"/>
              <w:right w:val="single" w:sz="4" w:space="0" w:color="000000"/>
            </w:tcBorders>
          </w:tcPr>
          <w:p w:rsidR="0089028B" w:rsidRDefault="0089028B"/>
        </w:tc>
      </w:tr>
      <w:tr w:rsidR="0089028B">
        <w:trPr>
          <w:trHeight w:hRule="exact" w:val="2078"/>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1.</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30" w:lineRule="auto"/>
              <w:jc w:val="center"/>
              <w:rPr>
                <w:lang w:val="ru-RU"/>
              </w:rPr>
            </w:pPr>
            <w:r w:rsidRPr="00F63321">
              <w:rPr>
                <w:rFonts w:ascii="Times New Roman" w:eastAsia="Times New Roman" w:hAnsi="Times New Roman"/>
                <w:color w:val="000000"/>
                <w:w w:val="97"/>
                <w:sz w:val="16"/>
                <w:lang w:val="ru-RU"/>
              </w:rPr>
              <w:t>Биология — наука о живой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pPr>
              <w:autoSpaceDE w:val="0"/>
              <w:autoSpaceDN w:val="0"/>
              <w:spacing w:before="78" w:after="0" w:line="245" w:lineRule="auto"/>
              <w:jc w:val="center"/>
            </w:pPr>
          </w:p>
        </w:tc>
        <w:tc>
          <w:tcPr>
            <w:tcW w:w="4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4" w:lineRule="auto"/>
              <w:ind w:left="72" w:right="288"/>
              <w:rPr>
                <w:lang w:val="ru-RU"/>
              </w:rPr>
            </w:pPr>
            <w:r w:rsidRPr="00F63321">
              <w:rPr>
                <w:rFonts w:ascii="Times New Roman" w:eastAsia="Times New Roman" w:hAnsi="Times New Roman"/>
                <w:color w:val="000000"/>
                <w:w w:val="97"/>
                <w:sz w:val="16"/>
                <w:lang w:val="ru-RU"/>
              </w:rPr>
              <w:t xml:space="preserve">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 Раскрытие роли биологии в практической деятельности людей, значения различных организмов в жизни человека; </w:t>
            </w:r>
            <w:r w:rsidRPr="00F63321">
              <w:rPr>
                <w:lang w:val="ru-RU"/>
              </w:rPr>
              <w:br/>
            </w:r>
            <w:r w:rsidRPr="00F63321">
              <w:rPr>
                <w:rFonts w:ascii="Times New Roman" w:eastAsia="Times New Roman" w:hAnsi="Times New Roman"/>
                <w:color w:val="000000"/>
                <w:w w:val="97"/>
                <w:sz w:val="16"/>
                <w:lang w:val="ru-RU"/>
              </w:rPr>
              <w:t xml:space="preserve">Обсуждение признаков живого; </w:t>
            </w:r>
            <w:r w:rsidRPr="00F63321">
              <w:rPr>
                <w:lang w:val="ru-RU"/>
              </w:rPr>
              <w:br/>
            </w:r>
            <w:r w:rsidRPr="00F63321">
              <w:rPr>
                <w:rFonts w:ascii="Times New Roman" w:eastAsia="Times New Roman" w:hAnsi="Times New Roman"/>
                <w:color w:val="000000"/>
                <w:w w:val="97"/>
                <w:sz w:val="16"/>
                <w:lang w:val="ru-RU"/>
              </w:rPr>
              <w:t xml:space="preserve">Сравнение объектов живой и неживой природы; </w:t>
            </w:r>
            <w:r w:rsidRPr="00F63321">
              <w:rPr>
                <w:lang w:val="ru-RU"/>
              </w:rPr>
              <w:br/>
            </w:r>
            <w:r w:rsidRPr="00F63321">
              <w:rPr>
                <w:rFonts w:ascii="Times New Roman" w:eastAsia="Times New Roman" w:hAnsi="Times New Roman"/>
                <w:color w:val="000000"/>
                <w:w w:val="97"/>
                <w:sz w:val="16"/>
                <w:lang w:val="ru-RU"/>
              </w:rPr>
              <w:t xml:space="preserve">Ознакомление с правилами работы с биологическим </w:t>
            </w:r>
            <w:r w:rsidRPr="00F63321">
              <w:rPr>
                <w:lang w:val="ru-RU"/>
              </w:rPr>
              <w:br/>
            </w:r>
            <w:r w:rsidRPr="00F63321">
              <w:rPr>
                <w:rFonts w:ascii="Times New Roman" w:eastAsia="Times New Roman" w:hAnsi="Times New Roman"/>
                <w:color w:val="000000"/>
                <w:w w:val="97"/>
                <w:sz w:val="16"/>
                <w:lang w:val="ru-RU"/>
              </w:rPr>
              <w:t xml:space="preserve">оборудованием в кабинете; </w:t>
            </w:r>
            <w:r w:rsidRPr="00F63321">
              <w:rPr>
                <w:lang w:val="ru-RU"/>
              </w:rPr>
              <w:br/>
            </w:r>
            <w:r w:rsidRPr="00F63321">
              <w:rPr>
                <w:rFonts w:ascii="Times New Roman" w:eastAsia="Times New Roman" w:hAnsi="Times New Roman"/>
                <w:color w:val="000000"/>
                <w:w w:val="97"/>
                <w:sz w:val="16"/>
                <w:lang w:val="ru-RU"/>
              </w:rPr>
              <w:t>Обоснование правил поведения в природе;</w:t>
            </w:r>
          </w:p>
        </w:tc>
        <w:tc>
          <w:tcPr>
            <w:tcW w:w="12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50" w:lineRule="auto"/>
              <w:ind w:left="72" w:right="144"/>
            </w:pPr>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 xml:space="preserve">Письменный </w:t>
            </w:r>
            <w:r>
              <w:br/>
            </w:r>
            <w:r>
              <w:rPr>
                <w:rFonts w:ascii="Times New Roman" w:eastAsia="Times New Roman" w:hAnsi="Times New Roman"/>
                <w:color w:val="000000"/>
                <w:w w:val="97"/>
                <w:sz w:val="16"/>
              </w:rPr>
              <w:t xml:space="preserve">контроль; </w:t>
            </w:r>
            <w:r>
              <w:br/>
            </w:r>
            <w:r>
              <w:rPr>
                <w:rFonts w:ascii="Times New Roman" w:eastAsia="Times New Roman" w:hAnsi="Times New Roman"/>
                <w:color w:val="000000"/>
                <w:w w:val="97"/>
                <w:sz w:val="16"/>
              </w:rPr>
              <w:t>Устный опрос;</w:t>
            </w:r>
          </w:p>
        </w:tc>
        <w:tc>
          <w:tcPr>
            <w:tcW w:w="299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47" w:lineRule="auto"/>
              <w:ind w:left="72"/>
            </w:pPr>
            <w:r>
              <w:rPr>
                <w:rFonts w:ascii="Times New Roman" w:eastAsia="Times New Roman" w:hAnsi="Times New Roman"/>
                <w:color w:val="000000"/>
                <w:w w:val="97"/>
                <w:sz w:val="16"/>
              </w:rPr>
              <w:t xml:space="preserve">https://uchi.ru/ </w:t>
            </w:r>
            <w:r>
              <w:br/>
            </w:r>
            <w:r>
              <w:rPr>
                <w:rFonts w:ascii="Times New Roman" w:eastAsia="Times New Roman" w:hAnsi="Times New Roman"/>
                <w:color w:val="000000"/>
                <w:w w:val="97"/>
                <w:sz w:val="16"/>
              </w:rPr>
              <w:t xml:space="preserve">https://resh.edu.ru/subject/5/5/ </w:t>
            </w:r>
            <w:r>
              <w:br/>
            </w:r>
            <w:r>
              <w:rPr>
                <w:rFonts w:ascii="Times New Roman" w:eastAsia="Times New Roman" w:hAnsi="Times New Roman"/>
                <w:color w:val="000000"/>
                <w:w w:val="97"/>
                <w:sz w:val="16"/>
              </w:rPr>
              <w:t>https://interneturok.ru/subject/biology/class/5</w:t>
            </w:r>
          </w:p>
        </w:tc>
      </w:tr>
      <w:tr w:rsidR="0089028B" w:rsidRPr="00641B31">
        <w:trPr>
          <w:trHeight w:hRule="exact" w:val="2078"/>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2.</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Методы изучения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4</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pPr>
              <w:autoSpaceDE w:val="0"/>
              <w:autoSpaceDN w:val="0"/>
              <w:spacing w:before="78" w:after="0" w:line="245" w:lineRule="auto"/>
              <w:jc w:val="center"/>
            </w:pPr>
          </w:p>
        </w:tc>
        <w:tc>
          <w:tcPr>
            <w:tcW w:w="4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4" w:lineRule="auto"/>
              <w:ind w:left="72"/>
              <w:rPr>
                <w:lang w:val="ru-RU"/>
              </w:rPr>
            </w:pPr>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 xml:space="preserve">Ознакомление с методами биологической науки: наблюдение, эксперимент, классификация, измерение и описывание; </w:t>
            </w:r>
            <w:r w:rsidRPr="00F63321">
              <w:rPr>
                <w:lang w:val="ru-RU"/>
              </w:rPr>
              <w:br/>
            </w:r>
            <w:r w:rsidRPr="00F63321">
              <w:rPr>
                <w:rFonts w:ascii="Times New Roman" w:eastAsia="Times New Roman" w:hAnsi="Times New Roman"/>
                <w:color w:val="000000"/>
                <w:w w:val="97"/>
                <w:sz w:val="16"/>
                <w:lang w:val="ru-RU"/>
              </w:rPr>
              <w:t xml:space="preserve">Ознакомление с правилами работы с увеличительными </w:t>
            </w:r>
            <w:r w:rsidRPr="00F63321">
              <w:rPr>
                <w:lang w:val="ru-RU"/>
              </w:rPr>
              <w:br/>
            </w:r>
            <w:r w:rsidRPr="00F63321">
              <w:rPr>
                <w:rFonts w:ascii="Times New Roman" w:eastAsia="Times New Roman" w:hAnsi="Times New Roman"/>
                <w:color w:val="000000"/>
                <w:w w:val="97"/>
                <w:sz w:val="16"/>
                <w:lang w:val="ru-RU"/>
              </w:rPr>
              <w:t xml:space="preserve">приборами; </w:t>
            </w:r>
            <w:r w:rsidRPr="00F63321">
              <w:rPr>
                <w:lang w:val="ru-RU"/>
              </w:rPr>
              <w:br/>
            </w:r>
            <w:r w:rsidRPr="00F63321">
              <w:rPr>
                <w:rFonts w:ascii="Times New Roman" w:eastAsia="Times New Roman" w:hAnsi="Times New Roman"/>
                <w:color w:val="000000"/>
                <w:w w:val="97"/>
                <w:sz w:val="16"/>
                <w:lang w:val="ru-RU"/>
              </w:rPr>
              <w:t xml:space="preserve">Проведение элементарных экспериментов и наблюдений на </w:t>
            </w:r>
            <w:r w:rsidRPr="00F63321">
              <w:rPr>
                <w:lang w:val="ru-RU"/>
              </w:rPr>
              <w:br/>
            </w:r>
            <w:r w:rsidRPr="00F63321">
              <w:rPr>
                <w:rFonts w:ascii="Times New Roman" w:eastAsia="Times New Roman" w:hAnsi="Times New Roman"/>
                <w:color w:val="000000"/>
                <w:w w:val="97"/>
                <w:sz w:val="16"/>
                <w:lang w:val="ru-RU"/>
              </w:rPr>
              <w:t>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Описание и интерпретация данных с целью обоснования выводов;</w:t>
            </w:r>
          </w:p>
        </w:tc>
        <w:tc>
          <w:tcPr>
            <w:tcW w:w="12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89028B">
            <w:pPr>
              <w:rPr>
                <w:lang w:val="ru-RU"/>
              </w:rPr>
            </w:pPr>
          </w:p>
        </w:tc>
        <w:tc>
          <w:tcPr>
            <w:tcW w:w="299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89028B">
            <w:pPr>
              <w:rPr>
                <w:lang w:val="ru-RU"/>
              </w:rPr>
            </w:pPr>
          </w:p>
        </w:tc>
      </w:tr>
      <w:tr w:rsidR="0089028B" w:rsidRPr="00274576">
        <w:trPr>
          <w:trHeight w:hRule="exact" w:val="353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3.</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jc w:val="center"/>
            </w:pPr>
            <w:r>
              <w:rPr>
                <w:rFonts w:ascii="Times New Roman" w:eastAsia="Times New Roman" w:hAnsi="Times New Roman"/>
                <w:color w:val="000000"/>
                <w:w w:val="97"/>
                <w:sz w:val="16"/>
              </w:rPr>
              <w:t>Организмы — тела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pPr>
              <w:autoSpaceDE w:val="0"/>
              <w:autoSpaceDN w:val="0"/>
              <w:spacing w:before="76" w:after="0" w:line="245" w:lineRule="auto"/>
              <w:jc w:val="center"/>
            </w:pPr>
          </w:p>
        </w:tc>
        <w:tc>
          <w:tcPr>
            <w:tcW w:w="4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54" w:lineRule="auto"/>
              <w:ind w:left="72"/>
              <w:rPr>
                <w:lang w:val="ru-RU"/>
              </w:rPr>
            </w:pPr>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 xml:space="preserve">Определение по внешнему виду (изображениям), схемам и </w:t>
            </w:r>
            <w:r w:rsidRPr="00F63321">
              <w:rPr>
                <w:lang w:val="ru-RU"/>
              </w:rPr>
              <w:br/>
            </w:r>
            <w:r w:rsidRPr="00F63321">
              <w:rPr>
                <w:rFonts w:ascii="Times New Roman" w:eastAsia="Times New Roman" w:hAnsi="Times New Roman"/>
                <w:color w:val="000000"/>
                <w:w w:val="97"/>
                <w:sz w:val="16"/>
                <w:lang w:val="ru-RU"/>
              </w:rPr>
              <w:t xml:space="preserve">описание доядерных и ядерных организмов; </w:t>
            </w:r>
            <w:r w:rsidRPr="00F63321">
              <w:rPr>
                <w:lang w:val="ru-RU"/>
              </w:rPr>
              <w:br/>
            </w:r>
            <w:r w:rsidRPr="00F63321">
              <w:rPr>
                <w:rFonts w:ascii="Times New Roman" w:eastAsia="Times New Roman" w:hAnsi="Times New Roman"/>
                <w:color w:val="000000"/>
                <w:w w:val="97"/>
                <w:sz w:val="16"/>
                <w:lang w:val="ru-RU"/>
              </w:rPr>
              <w:t xml:space="preserve">Установление взаимосвязей между особенностями строения и функциями клеток и тканей, органов и систем органов; </w:t>
            </w:r>
            <w:r w:rsidRPr="00F63321">
              <w:rPr>
                <w:lang w:val="ru-RU"/>
              </w:rPr>
              <w:br/>
            </w:r>
            <w:r w:rsidRPr="00F63321">
              <w:rPr>
                <w:rFonts w:ascii="Times New Roman" w:eastAsia="Times New Roman" w:hAnsi="Times New Roman"/>
                <w:color w:val="000000"/>
                <w:w w:val="97"/>
                <w:sz w:val="16"/>
                <w:lang w:val="ru-RU"/>
              </w:rPr>
              <w:t xml:space="preserve">Аргументирование доводов о клетке как единице строения и жизнедеятельности организмов; </w:t>
            </w:r>
            <w:r w:rsidRPr="00F63321">
              <w:rPr>
                <w:lang w:val="ru-RU"/>
              </w:rPr>
              <w:br/>
            </w:r>
            <w:r w:rsidRPr="00F63321">
              <w:rPr>
                <w:rFonts w:ascii="Times New Roman" w:eastAsia="Times New Roman" w:hAnsi="Times New Roman"/>
                <w:color w:val="000000"/>
                <w:w w:val="97"/>
                <w:sz w:val="16"/>
                <w:lang w:val="ru-RU"/>
              </w:rPr>
              <w:t xml:space="preserve">Выявление сущности жизненно важных процессов у организмов разных царств: питание, дыхание, выделение, их сравнение; </w:t>
            </w:r>
            <w:r w:rsidRPr="00F63321">
              <w:rPr>
                <w:lang w:val="ru-RU"/>
              </w:rPr>
              <w:br/>
            </w:r>
            <w:r w:rsidRPr="00F63321">
              <w:rPr>
                <w:rFonts w:ascii="Times New Roman" w:eastAsia="Times New Roman" w:hAnsi="Times New Roman"/>
                <w:color w:val="000000"/>
                <w:w w:val="97"/>
                <w:sz w:val="16"/>
                <w:lang w:val="ru-RU"/>
              </w:rPr>
              <w:t xml:space="preserve">Обоснование роли раздражимости клеток; </w:t>
            </w:r>
            <w:r w:rsidRPr="00F63321">
              <w:rPr>
                <w:lang w:val="ru-RU"/>
              </w:rPr>
              <w:br/>
            </w:r>
            <w:r w:rsidRPr="00F63321">
              <w:rPr>
                <w:rFonts w:ascii="Times New Roman" w:eastAsia="Times New Roman" w:hAnsi="Times New Roman"/>
                <w:color w:val="000000"/>
                <w:w w:val="97"/>
                <w:sz w:val="16"/>
                <w:lang w:val="ru-RU"/>
              </w:rPr>
              <w:t xml:space="preserve">Сравнение свойств организмов: движения, размножения, развития; Анализ причин разнообразия организмов; </w:t>
            </w:r>
            <w:r w:rsidRPr="00F63321">
              <w:rPr>
                <w:lang w:val="ru-RU"/>
              </w:rPr>
              <w:br/>
            </w:r>
            <w:r w:rsidRPr="00F63321">
              <w:rPr>
                <w:rFonts w:ascii="Times New Roman" w:eastAsia="Times New Roman" w:hAnsi="Times New Roman"/>
                <w:color w:val="000000"/>
                <w:w w:val="97"/>
                <w:sz w:val="16"/>
                <w:lang w:val="ru-RU"/>
              </w:rPr>
              <w:t xml:space="preserve">Классифицирование организмов; </w:t>
            </w:r>
            <w:r w:rsidRPr="00F63321">
              <w:rPr>
                <w:lang w:val="ru-RU"/>
              </w:rPr>
              <w:br/>
            </w:r>
            <w:r w:rsidRPr="00F63321">
              <w:rPr>
                <w:rFonts w:ascii="Times New Roman" w:eastAsia="Times New Roman" w:hAnsi="Times New Roman"/>
                <w:color w:val="000000"/>
                <w:w w:val="97"/>
                <w:sz w:val="16"/>
                <w:lang w:val="ru-RU"/>
              </w:rPr>
              <w:t xml:space="preserve">Выявление существенных признаков вирусов: паразитизм, </w:t>
            </w:r>
            <w:r w:rsidRPr="00F63321">
              <w:rPr>
                <w:lang w:val="ru-RU"/>
              </w:rPr>
              <w:br/>
            </w:r>
            <w:r w:rsidRPr="00F63321">
              <w:rPr>
                <w:rFonts w:ascii="Times New Roman" w:eastAsia="Times New Roman" w:hAnsi="Times New Roman"/>
                <w:color w:val="000000"/>
                <w:w w:val="97"/>
                <w:sz w:val="16"/>
                <w:lang w:val="ru-RU"/>
              </w:rPr>
              <w:t xml:space="preserve">большая репродуктивная способность, изменчивость; </w:t>
            </w:r>
            <w:r w:rsidRPr="00F63321">
              <w:rPr>
                <w:lang w:val="ru-RU"/>
              </w:rPr>
              <w:br/>
            </w:r>
            <w:r w:rsidRPr="00F63321">
              <w:rPr>
                <w:rFonts w:ascii="Times New Roman" w:eastAsia="Times New Roman" w:hAnsi="Times New Roman"/>
                <w:color w:val="000000"/>
                <w:w w:val="97"/>
                <w:sz w:val="16"/>
                <w:lang w:val="ru-RU"/>
              </w:rPr>
              <w:t>Исследование и сравнение растительных, животных клеток и тканей;</w:t>
            </w:r>
          </w:p>
        </w:tc>
        <w:tc>
          <w:tcPr>
            <w:tcW w:w="12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54" w:lineRule="auto"/>
              <w:ind w:left="72"/>
              <w:rPr>
                <w:lang w:val="ru-RU"/>
              </w:rPr>
            </w:pPr>
            <w:r w:rsidRPr="00F63321">
              <w:rPr>
                <w:rFonts w:ascii="Times New Roman" w:eastAsia="Times New Roman" w:hAnsi="Times New Roman"/>
                <w:color w:val="000000"/>
                <w:w w:val="97"/>
                <w:sz w:val="16"/>
                <w:lang w:val="ru-RU"/>
              </w:rPr>
              <w:t xml:space="preserve">Письменный </w:t>
            </w:r>
            <w:r w:rsidRPr="00F63321">
              <w:rPr>
                <w:lang w:val="ru-RU"/>
              </w:rPr>
              <w:br/>
            </w:r>
            <w:r w:rsidRPr="00F63321">
              <w:rPr>
                <w:rFonts w:ascii="Times New Roman" w:eastAsia="Times New Roman" w:hAnsi="Times New Roman"/>
                <w:color w:val="000000"/>
                <w:w w:val="97"/>
                <w:sz w:val="16"/>
                <w:lang w:val="ru-RU"/>
              </w:rPr>
              <w:t xml:space="preserve">контроль; </w:t>
            </w:r>
            <w:r w:rsidRPr="00F63321">
              <w:rPr>
                <w:lang w:val="ru-RU"/>
              </w:rPr>
              <w:br/>
            </w:r>
            <w:r w:rsidRPr="00F63321">
              <w:rPr>
                <w:rFonts w:ascii="Times New Roman" w:eastAsia="Times New Roman" w:hAnsi="Times New Roman"/>
                <w:color w:val="000000"/>
                <w:w w:val="97"/>
                <w:sz w:val="16"/>
                <w:lang w:val="ru-RU"/>
              </w:rPr>
              <w:t xml:space="preserve">Устный опрос; Практическая </w:t>
            </w:r>
            <w:r w:rsidRPr="00F63321">
              <w:rPr>
                <w:lang w:val="ru-RU"/>
              </w:rPr>
              <w:br/>
            </w:r>
            <w:r w:rsidRPr="00F63321">
              <w:rPr>
                <w:rFonts w:ascii="Times New Roman" w:eastAsia="Times New Roman" w:hAnsi="Times New Roman"/>
                <w:color w:val="000000"/>
                <w:w w:val="97"/>
                <w:sz w:val="16"/>
                <w:lang w:val="ru-RU"/>
              </w:rPr>
              <w:t xml:space="preserve">работа; </w:t>
            </w:r>
            <w:r w:rsidRPr="00F63321">
              <w:rPr>
                <w:lang w:val="ru-RU"/>
              </w:rPr>
              <w:br/>
            </w:r>
            <w:r w:rsidRPr="00F63321">
              <w:rPr>
                <w:rFonts w:ascii="Times New Roman" w:eastAsia="Times New Roman" w:hAnsi="Times New Roman"/>
                <w:color w:val="000000"/>
                <w:w w:val="97"/>
                <w:sz w:val="16"/>
                <w:lang w:val="ru-RU"/>
              </w:rPr>
              <w:t xml:space="preserve">Самооценка с </w:t>
            </w:r>
            <w:r w:rsidRPr="00F63321">
              <w:rPr>
                <w:lang w:val="ru-RU"/>
              </w:rPr>
              <w:br/>
            </w:r>
            <w:proofErr w:type="spellStart"/>
            <w:proofErr w:type="gramStart"/>
            <w:r w:rsidRPr="00F63321">
              <w:rPr>
                <w:rFonts w:ascii="Times New Roman" w:eastAsia="Times New Roman" w:hAnsi="Times New Roman"/>
                <w:color w:val="000000"/>
                <w:w w:val="97"/>
                <w:sz w:val="16"/>
                <w:lang w:val="ru-RU"/>
              </w:rPr>
              <w:t>использованием«</w:t>
            </w:r>
            <w:proofErr w:type="gramEnd"/>
            <w:r w:rsidRPr="00F63321">
              <w:rPr>
                <w:rFonts w:ascii="Times New Roman" w:eastAsia="Times New Roman" w:hAnsi="Times New Roman"/>
                <w:color w:val="000000"/>
                <w:w w:val="97"/>
                <w:sz w:val="16"/>
                <w:lang w:val="ru-RU"/>
              </w:rPr>
              <w:t>Оценочного</w:t>
            </w:r>
            <w:proofErr w:type="spellEnd"/>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листа»;</w:t>
            </w:r>
          </w:p>
        </w:tc>
        <w:tc>
          <w:tcPr>
            <w:tcW w:w="299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uchi</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 xml:space="preserve">/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 xml:space="preserve">/5/5/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interneturok</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biology</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class</w:t>
            </w:r>
            <w:r w:rsidRPr="00F63321">
              <w:rPr>
                <w:rFonts w:ascii="Times New Roman" w:eastAsia="Times New Roman" w:hAnsi="Times New Roman"/>
                <w:color w:val="000000"/>
                <w:w w:val="97"/>
                <w:sz w:val="16"/>
                <w:lang w:val="ru-RU"/>
              </w:rPr>
              <w:t xml:space="preserve">/5 </w:t>
            </w:r>
            <w:proofErr w:type="spellStart"/>
            <w:r w:rsidRPr="00F63321">
              <w:rPr>
                <w:rFonts w:ascii="Times New Roman" w:eastAsia="Times New Roman" w:hAnsi="Times New Roman"/>
                <w:color w:val="000000"/>
                <w:w w:val="97"/>
                <w:sz w:val="16"/>
                <w:lang w:val="ru-RU"/>
              </w:rPr>
              <w:t>ЯКласс</w:t>
            </w:r>
            <w:proofErr w:type="spellEnd"/>
          </w:p>
        </w:tc>
      </w:tr>
    </w:tbl>
    <w:p w:rsidR="0089028B" w:rsidRPr="00F63321" w:rsidRDefault="0089028B">
      <w:pPr>
        <w:autoSpaceDE w:val="0"/>
        <w:autoSpaceDN w:val="0"/>
        <w:spacing w:after="0" w:line="14" w:lineRule="exact"/>
        <w:rPr>
          <w:lang w:val="ru-RU"/>
        </w:rPr>
      </w:pPr>
    </w:p>
    <w:p w:rsidR="0089028B" w:rsidRPr="00F63321" w:rsidRDefault="0089028B">
      <w:pPr>
        <w:rPr>
          <w:lang w:val="ru-RU"/>
        </w:rPr>
        <w:sectPr w:rsidR="0089028B" w:rsidRPr="00F63321">
          <w:pgSz w:w="16840" w:h="11900"/>
          <w:pgMar w:top="282" w:right="640" w:bottom="1126" w:left="666" w:header="720" w:footer="720" w:gutter="0"/>
          <w:cols w:space="720" w:equalWidth="0">
            <w:col w:w="15534" w:space="0"/>
          </w:cols>
          <w:docGrid w:linePitch="360"/>
        </w:sectPr>
      </w:pPr>
    </w:p>
    <w:p w:rsidR="0089028B" w:rsidRPr="00F63321" w:rsidRDefault="0089028B">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84"/>
        <w:gridCol w:w="2558"/>
        <w:gridCol w:w="528"/>
        <w:gridCol w:w="1104"/>
        <w:gridCol w:w="1142"/>
        <w:gridCol w:w="864"/>
        <w:gridCol w:w="4646"/>
        <w:gridCol w:w="1286"/>
        <w:gridCol w:w="2990"/>
      </w:tblGrid>
      <w:tr w:rsidR="0089028B" w:rsidRPr="00274576">
        <w:trPr>
          <w:trHeight w:hRule="exact" w:val="227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4.</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Организмы и среда обитания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pPr>
              <w:autoSpaceDE w:val="0"/>
              <w:autoSpaceDN w:val="0"/>
              <w:spacing w:before="78" w:after="0" w:line="245" w:lineRule="auto"/>
              <w:jc w:val="center"/>
            </w:pPr>
          </w:p>
        </w:tc>
        <w:tc>
          <w:tcPr>
            <w:tcW w:w="4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4" w:lineRule="auto"/>
              <w:ind w:left="72" w:right="144"/>
              <w:rPr>
                <w:lang w:val="ru-RU"/>
              </w:rPr>
            </w:pPr>
            <w:r w:rsidRPr="00F63321">
              <w:rPr>
                <w:rFonts w:ascii="Times New Roman" w:eastAsia="Times New Roman" w:hAnsi="Times New Roman"/>
                <w:color w:val="000000"/>
                <w:w w:val="97"/>
                <w:sz w:val="16"/>
                <w:lang w:val="ru-RU"/>
              </w:rPr>
              <w:t xml:space="preserve">Раскрытие сущности терминов: среда жизни, факторы среды; Выявление существенных признаков сред обитания: водной, наземно-воздушной, почвенной, организменной; </w:t>
            </w:r>
            <w:r w:rsidRPr="00F63321">
              <w:rPr>
                <w:lang w:val="ru-RU"/>
              </w:rPr>
              <w:br/>
            </w:r>
            <w:r w:rsidRPr="00F63321">
              <w:rPr>
                <w:rFonts w:ascii="Times New Roman" w:eastAsia="Times New Roman" w:hAnsi="Times New Roman"/>
                <w:color w:val="000000"/>
                <w:w w:val="97"/>
                <w:sz w:val="16"/>
                <w:lang w:val="ru-RU"/>
              </w:rPr>
              <w:t xml:space="preserve">Установление взаимосвязей между распространением организмов в разных средах обитания и приспособленностью к ним; </w:t>
            </w:r>
            <w:r w:rsidRPr="00F63321">
              <w:rPr>
                <w:lang w:val="ru-RU"/>
              </w:rPr>
              <w:br/>
            </w:r>
            <w:r w:rsidRPr="00F63321">
              <w:rPr>
                <w:rFonts w:ascii="Times New Roman" w:eastAsia="Times New Roman" w:hAnsi="Times New Roman"/>
                <w:color w:val="000000"/>
                <w:w w:val="97"/>
                <w:sz w:val="16"/>
                <w:lang w:val="ru-RU"/>
              </w:rPr>
              <w:t xml:space="preserve">Объяснение появления приспособлений к среде обитания: </w:t>
            </w:r>
            <w:r w:rsidRPr="00F63321">
              <w:rPr>
                <w:lang w:val="ru-RU"/>
              </w:rPr>
              <w:br/>
            </w:r>
            <w:r w:rsidRPr="00F63321">
              <w:rPr>
                <w:rFonts w:ascii="Times New Roman" w:eastAsia="Times New Roman" w:hAnsi="Times New Roman"/>
                <w:color w:val="000000"/>
                <w:w w:val="97"/>
                <w:sz w:val="16"/>
                <w:lang w:val="ru-RU"/>
              </w:rPr>
              <w:t xml:space="preserve">обтекаемая форма тела, наличие чешуи и плавников у рыб, </w:t>
            </w:r>
            <w:r w:rsidRPr="00F63321">
              <w:rPr>
                <w:lang w:val="ru-RU"/>
              </w:rPr>
              <w:br/>
            </w:r>
            <w:r w:rsidRPr="00F63321">
              <w:rPr>
                <w:rFonts w:ascii="Times New Roman" w:eastAsia="Times New Roman" w:hAnsi="Times New Roman"/>
                <w:color w:val="000000"/>
                <w:w w:val="97"/>
                <w:sz w:val="16"/>
                <w:lang w:val="ru-RU"/>
              </w:rPr>
              <w:t xml:space="preserve">крепкий крючковидный клюв и острые, загнутые когти у хищных птиц и др.; </w:t>
            </w:r>
            <w:r w:rsidRPr="00F63321">
              <w:rPr>
                <w:lang w:val="ru-RU"/>
              </w:rPr>
              <w:br/>
            </w:r>
            <w:r w:rsidRPr="00F63321">
              <w:rPr>
                <w:rFonts w:ascii="Times New Roman" w:eastAsia="Times New Roman" w:hAnsi="Times New Roman"/>
                <w:color w:val="000000"/>
                <w:w w:val="97"/>
                <w:sz w:val="16"/>
                <w:lang w:val="ru-RU"/>
              </w:rPr>
              <w:t>Сравнение внешнего вида организмов на натуральных объектах, по таблицам, схемам, описаниям;</w:t>
            </w:r>
          </w:p>
        </w:tc>
        <w:tc>
          <w:tcPr>
            <w:tcW w:w="12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4" w:lineRule="auto"/>
              <w:ind w:left="72"/>
              <w:rPr>
                <w:lang w:val="ru-RU"/>
              </w:rPr>
            </w:pPr>
            <w:r w:rsidRPr="00F63321">
              <w:rPr>
                <w:rFonts w:ascii="Times New Roman" w:eastAsia="Times New Roman" w:hAnsi="Times New Roman"/>
                <w:color w:val="000000"/>
                <w:w w:val="97"/>
                <w:sz w:val="16"/>
                <w:lang w:val="ru-RU"/>
              </w:rPr>
              <w:t xml:space="preserve">Устный опрос; Практическая </w:t>
            </w:r>
            <w:r w:rsidRPr="00F63321">
              <w:rPr>
                <w:lang w:val="ru-RU"/>
              </w:rPr>
              <w:br/>
            </w:r>
            <w:r w:rsidRPr="00F63321">
              <w:rPr>
                <w:rFonts w:ascii="Times New Roman" w:eastAsia="Times New Roman" w:hAnsi="Times New Roman"/>
                <w:color w:val="000000"/>
                <w:w w:val="97"/>
                <w:sz w:val="16"/>
                <w:lang w:val="ru-RU"/>
              </w:rPr>
              <w:t xml:space="preserve">работа; </w:t>
            </w:r>
            <w:r w:rsidRPr="00F63321">
              <w:rPr>
                <w:lang w:val="ru-RU"/>
              </w:rPr>
              <w:br/>
            </w:r>
            <w:r w:rsidRPr="00F63321">
              <w:rPr>
                <w:rFonts w:ascii="Times New Roman" w:eastAsia="Times New Roman" w:hAnsi="Times New Roman"/>
                <w:color w:val="000000"/>
                <w:w w:val="97"/>
                <w:sz w:val="16"/>
                <w:lang w:val="ru-RU"/>
              </w:rPr>
              <w:t xml:space="preserve">Тестирование; </w:t>
            </w:r>
            <w:r w:rsidRPr="00F63321">
              <w:rPr>
                <w:lang w:val="ru-RU"/>
              </w:rPr>
              <w:br/>
            </w:r>
            <w:r w:rsidRPr="00F63321">
              <w:rPr>
                <w:rFonts w:ascii="Times New Roman" w:eastAsia="Times New Roman" w:hAnsi="Times New Roman"/>
                <w:color w:val="000000"/>
                <w:w w:val="97"/>
                <w:sz w:val="16"/>
                <w:lang w:val="ru-RU"/>
              </w:rPr>
              <w:t xml:space="preserve">Самооценка с </w:t>
            </w:r>
            <w:r w:rsidRPr="00F63321">
              <w:rPr>
                <w:lang w:val="ru-RU"/>
              </w:rPr>
              <w:br/>
            </w:r>
            <w:proofErr w:type="spellStart"/>
            <w:proofErr w:type="gramStart"/>
            <w:r w:rsidRPr="00F63321">
              <w:rPr>
                <w:rFonts w:ascii="Times New Roman" w:eastAsia="Times New Roman" w:hAnsi="Times New Roman"/>
                <w:color w:val="000000"/>
                <w:w w:val="97"/>
                <w:sz w:val="16"/>
                <w:lang w:val="ru-RU"/>
              </w:rPr>
              <w:t>использованием«</w:t>
            </w:r>
            <w:proofErr w:type="gramEnd"/>
            <w:r w:rsidRPr="00F63321">
              <w:rPr>
                <w:rFonts w:ascii="Times New Roman" w:eastAsia="Times New Roman" w:hAnsi="Times New Roman"/>
                <w:color w:val="000000"/>
                <w:w w:val="97"/>
                <w:sz w:val="16"/>
                <w:lang w:val="ru-RU"/>
              </w:rPr>
              <w:t>Оценочного</w:t>
            </w:r>
            <w:proofErr w:type="spellEnd"/>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листа»;</w:t>
            </w:r>
          </w:p>
        </w:tc>
        <w:tc>
          <w:tcPr>
            <w:tcW w:w="299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0" w:lineRule="auto"/>
              <w:ind w:left="72"/>
              <w:rPr>
                <w:lang w:val="ru-RU"/>
              </w:rPr>
            </w:pP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uchi</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 xml:space="preserve">/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 xml:space="preserve">/5/5/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interneturok</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biology</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class</w:t>
            </w:r>
            <w:r w:rsidRPr="00F63321">
              <w:rPr>
                <w:rFonts w:ascii="Times New Roman" w:eastAsia="Times New Roman" w:hAnsi="Times New Roman"/>
                <w:color w:val="000000"/>
                <w:w w:val="97"/>
                <w:sz w:val="16"/>
                <w:lang w:val="ru-RU"/>
              </w:rPr>
              <w:t xml:space="preserve">/5 </w:t>
            </w:r>
            <w:proofErr w:type="spellStart"/>
            <w:r w:rsidRPr="00F63321">
              <w:rPr>
                <w:rFonts w:ascii="Times New Roman" w:eastAsia="Times New Roman" w:hAnsi="Times New Roman"/>
                <w:color w:val="000000"/>
                <w:w w:val="97"/>
                <w:sz w:val="16"/>
                <w:lang w:val="ru-RU"/>
              </w:rPr>
              <w:t>ЯКласс</w:t>
            </w:r>
            <w:proofErr w:type="spellEnd"/>
          </w:p>
        </w:tc>
      </w:tr>
      <w:tr w:rsidR="0089028B" w:rsidRPr="00274576">
        <w:trPr>
          <w:trHeight w:hRule="exact" w:val="2268"/>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5.</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Природные сообщества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pPr>
              <w:autoSpaceDE w:val="0"/>
              <w:autoSpaceDN w:val="0"/>
              <w:spacing w:before="76" w:after="0" w:line="245" w:lineRule="auto"/>
              <w:jc w:val="center"/>
            </w:pPr>
          </w:p>
        </w:tc>
        <w:tc>
          <w:tcPr>
            <w:tcW w:w="4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54" w:lineRule="auto"/>
              <w:ind w:left="72"/>
              <w:rPr>
                <w:lang w:val="ru-RU"/>
              </w:rPr>
            </w:pPr>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 xml:space="preserve">Раскрытие сущности терминов: природное и искусственное </w:t>
            </w:r>
            <w:r w:rsidRPr="00F63321">
              <w:rPr>
                <w:lang w:val="ru-RU"/>
              </w:rPr>
              <w:br/>
            </w:r>
            <w:r w:rsidRPr="00F63321">
              <w:rPr>
                <w:rFonts w:ascii="Times New Roman" w:eastAsia="Times New Roman" w:hAnsi="Times New Roman"/>
                <w:color w:val="000000"/>
                <w:w w:val="97"/>
                <w:sz w:val="16"/>
                <w:lang w:val="ru-RU"/>
              </w:rPr>
              <w:t xml:space="preserve">сообщество, цепи и сети питания; </w:t>
            </w:r>
            <w:r w:rsidRPr="00F63321">
              <w:rPr>
                <w:lang w:val="ru-RU"/>
              </w:rPr>
              <w:br/>
            </w:r>
            <w:r w:rsidRPr="00F63321">
              <w:rPr>
                <w:rFonts w:ascii="Times New Roman" w:eastAsia="Times New Roman" w:hAnsi="Times New Roman"/>
                <w:color w:val="000000"/>
                <w:w w:val="97"/>
                <w:sz w:val="16"/>
                <w:lang w:val="ru-RU"/>
              </w:rPr>
              <w:t xml:space="preserve">Анализ групп организмов в природных сообществах: </w:t>
            </w:r>
            <w:r w:rsidRPr="00F63321">
              <w:rPr>
                <w:lang w:val="ru-RU"/>
              </w:rPr>
              <w:br/>
            </w:r>
            <w:r w:rsidRPr="00F63321">
              <w:rPr>
                <w:rFonts w:ascii="Times New Roman" w:eastAsia="Times New Roman" w:hAnsi="Times New Roman"/>
                <w:color w:val="000000"/>
                <w:w w:val="97"/>
                <w:sz w:val="16"/>
                <w:lang w:val="ru-RU"/>
              </w:rPr>
              <w:t xml:space="preserve">производители, потребители, разрушители органических веществ; Выявление существенных признаков природных сообществ организмов (лес, пруд, озеро и т. д.); </w:t>
            </w:r>
            <w:r w:rsidRPr="00F63321">
              <w:rPr>
                <w:lang w:val="ru-RU"/>
              </w:rPr>
              <w:br/>
            </w:r>
            <w:r w:rsidRPr="00F63321">
              <w:rPr>
                <w:rFonts w:ascii="Times New Roman" w:eastAsia="Times New Roman" w:hAnsi="Times New Roman"/>
                <w:color w:val="000000"/>
                <w:w w:val="97"/>
                <w:sz w:val="16"/>
                <w:lang w:val="ru-RU"/>
              </w:rPr>
              <w:t xml:space="preserve">Анализ искусственного и природного сообществ, выявление их отличительных признаков; </w:t>
            </w:r>
            <w:r w:rsidRPr="00F63321">
              <w:rPr>
                <w:lang w:val="ru-RU"/>
              </w:rPr>
              <w:br/>
            </w:r>
            <w:r w:rsidRPr="00F63321">
              <w:rPr>
                <w:rFonts w:ascii="Times New Roman" w:eastAsia="Times New Roman" w:hAnsi="Times New Roman"/>
                <w:color w:val="000000"/>
                <w:w w:val="97"/>
                <w:sz w:val="16"/>
                <w:lang w:val="ru-RU"/>
              </w:rPr>
              <w:t xml:space="preserve">Исследование жизни организмов по сезонам, зависимость </w:t>
            </w:r>
            <w:r w:rsidRPr="00F63321">
              <w:rPr>
                <w:lang w:val="ru-RU"/>
              </w:rPr>
              <w:br/>
            </w:r>
            <w:r w:rsidRPr="00F63321">
              <w:rPr>
                <w:rFonts w:ascii="Times New Roman" w:eastAsia="Times New Roman" w:hAnsi="Times New Roman"/>
                <w:color w:val="000000"/>
                <w:w w:val="97"/>
                <w:sz w:val="16"/>
                <w:lang w:val="ru-RU"/>
              </w:rPr>
              <w:t>сезонных явлений от факторов неживой природы;</w:t>
            </w:r>
          </w:p>
        </w:tc>
        <w:tc>
          <w:tcPr>
            <w:tcW w:w="12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54" w:lineRule="auto"/>
              <w:ind w:left="72" w:right="144"/>
              <w:rPr>
                <w:lang w:val="ru-RU"/>
              </w:rPr>
            </w:pPr>
            <w:r w:rsidRPr="00F63321">
              <w:rPr>
                <w:rFonts w:ascii="Times New Roman" w:eastAsia="Times New Roman" w:hAnsi="Times New Roman"/>
                <w:color w:val="000000"/>
                <w:w w:val="97"/>
                <w:sz w:val="16"/>
                <w:lang w:val="ru-RU"/>
              </w:rPr>
              <w:t xml:space="preserve">Письменный </w:t>
            </w:r>
            <w:r w:rsidRPr="00F63321">
              <w:rPr>
                <w:lang w:val="ru-RU"/>
              </w:rPr>
              <w:br/>
            </w:r>
            <w:r w:rsidRPr="00F63321">
              <w:rPr>
                <w:rFonts w:ascii="Times New Roman" w:eastAsia="Times New Roman" w:hAnsi="Times New Roman"/>
                <w:color w:val="000000"/>
                <w:w w:val="97"/>
                <w:sz w:val="16"/>
                <w:lang w:val="ru-RU"/>
              </w:rPr>
              <w:t xml:space="preserve">контроль; </w:t>
            </w:r>
            <w:r w:rsidRPr="00F63321">
              <w:rPr>
                <w:lang w:val="ru-RU"/>
              </w:rPr>
              <w:br/>
            </w:r>
            <w:r w:rsidRPr="00F63321">
              <w:rPr>
                <w:rFonts w:ascii="Times New Roman" w:eastAsia="Times New Roman" w:hAnsi="Times New Roman"/>
                <w:color w:val="000000"/>
                <w:w w:val="97"/>
                <w:sz w:val="16"/>
                <w:lang w:val="ru-RU"/>
              </w:rPr>
              <w:t xml:space="preserve">Устный опрос; Контрольная </w:t>
            </w:r>
            <w:r w:rsidRPr="00F63321">
              <w:rPr>
                <w:lang w:val="ru-RU"/>
              </w:rPr>
              <w:br/>
            </w:r>
            <w:r w:rsidRPr="00F63321">
              <w:rPr>
                <w:rFonts w:ascii="Times New Roman" w:eastAsia="Times New Roman" w:hAnsi="Times New Roman"/>
                <w:color w:val="000000"/>
                <w:w w:val="97"/>
                <w:sz w:val="16"/>
                <w:lang w:val="ru-RU"/>
              </w:rPr>
              <w:t xml:space="preserve">работа; </w:t>
            </w:r>
            <w:r w:rsidRPr="00F63321">
              <w:rPr>
                <w:lang w:val="ru-RU"/>
              </w:rPr>
              <w:br/>
            </w:r>
            <w:r w:rsidRPr="00F63321">
              <w:rPr>
                <w:rFonts w:ascii="Times New Roman" w:eastAsia="Times New Roman" w:hAnsi="Times New Roman"/>
                <w:color w:val="000000"/>
                <w:w w:val="97"/>
                <w:sz w:val="16"/>
                <w:lang w:val="ru-RU"/>
              </w:rPr>
              <w:t xml:space="preserve">Практическая работа; </w:t>
            </w:r>
            <w:r w:rsidRPr="00F63321">
              <w:rPr>
                <w:lang w:val="ru-RU"/>
              </w:rPr>
              <w:br/>
            </w:r>
            <w:r w:rsidRPr="00F63321">
              <w:rPr>
                <w:rFonts w:ascii="Times New Roman" w:eastAsia="Times New Roman" w:hAnsi="Times New Roman"/>
                <w:color w:val="000000"/>
                <w:w w:val="97"/>
                <w:sz w:val="16"/>
                <w:lang w:val="ru-RU"/>
              </w:rPr>
              <w:t>Тестирование;</w:t>
            </w:r>
          </w:p>
        </w:tc>
        <w:tc>
          <w:tcPr>
            <w:tcW w:w="299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uchi</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 xml:space="preserve">/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 xml:space="preserve">/5/5/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interneturok</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biology</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class</w:t>
            </w:r>
            <w:r w:rsidRPr="00F63321">
              <w:rPr>
                <w:rFonts w:ascii="Times New Roman" w:eastAsia="Times New Roman" w:hAnsi="Times New Roman"/>
                <w:color w:val="000000"/>
                <w:w w:val="97"/>
                <w:sz w:val="16"/>
                <w:lang w:val="ru-RU"/>
              </w:rPr>
              <w:t xml:space="preserve">/5 </w:t>
            </w:r>
            <w:proofErr w:type="spellStart"/>
            <w:r w:rsidRPr="00F63321">
              <w:rPr>
                <w:rFonts w:ascii="Times New Roman" w:eastAsia="Times New Roman" w:hAnsi="Times New Roman"/>
                <w:color w:val="000000"/>
                <w:w w:val="97"/>
                <w:sz w:val="16"/>
                <w:lang w:val="ru-RU"/>
              </w:rPr>
              <w:t>ЯКласс</w:t>
            </w:r>
            <w:proofErr w:type="spellEnd"/>
          </w:p>
        </w:tc>
      </w:tr>
      <w:tr w:rsidR="0089028B" w:rsidRPr="00274576">
        <w:trPr>
          <w:trHeight w:hRule="exact" w:val="1886"/>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6.</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Живая природа и человек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pPr>
              <w:autoSpaceDE w:val="0"/>
              <w:autoSpaceDN w:val="0"/>
              <w:spacing w:before="78" w:after="0" w:line="245" w:lineRule="auto"/>
              <w:jc w:val="center"/>
            </w:pPr>
          </w:p>
        </w:tc>
        <w:tc>
          <w:tcPr>
            <w:tcW w:w="4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4" w:lineRule="auto"/>
              <w:ind w:left="72"/>
              <w:rPr>
                <w:lang w:val="ru-RU"/>
              </w:rPr>
            </w:pPr>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 xml:space="preserve">Анализ и оценивание влияния хозяйственной деятельности людей на природу; </w:t>
            </w:r>
            <w:r w:rsidRPr="00F63321">
              <w:rPr>
                <w:lang w:val="ru-RU"/>
              </w:rPr>
              <w:br/>
            </w:r>
            <w:r w:rsidRPr="00F63321">
              <w:rPr>
                <w:rFonts w:ascii="Times New Roman" w:eastAsia="Times New Roman" w:hAnsi="Times New Roman"/>
                <w:color w:val="000000"/>
                <w:w w:val="97"/>
                <w:sz w:val="16"/>
                <w:lang w:val="ru-RU"/>
              </w:rPr>
              <w:t xml:space="preserve">Аргументирование введения рационального природопользования и применение безотходных технологий (утилизация отходов производства и бытового мусора); </w:t>
            </w:r>
            <w:r w:rsidRPr="00F63321">
              <w:rPr>
                <w:lang w:val="ru-RU"/>
              </w:rPr>
              <w:br/>
            </w:r>
            <w:r w:rsidRPr="00F63321">
              <w:rPr>
                <w:rFonts w:ascii="Times New Roman" w:eastAsia="Times New Roman" w:hAnsi="Times New Roman"/>
                <w:color w:val="000000"/>
                <w:w w:val="97"/>
                <w:sz w:val="16"/>
                <w:lang w:val="ru-RU"/>
              </w:rPr>
              <w:t xml:space="preserve">Определение роли человека в природе, зависимости его здоровья от состояния окружающей среды; </w:t>
            </w:r>
            <w:r w:rsidRPr="00F63321">
              <w:rPr>
                <w:lang w:val="ru-RU"/>
              </w:rPr>
              <w:br/>
            </w:r>
            <w:r w:rsidRPr="00F63321">
              <w:rPr>
                <w:rFonts w:ascii="Times New Roman" w:eastAsia="Times New Roman" w:hAnsi="Times New Roman"/>
                <w:color w:val="000000"/>
                <w:w w:val="97"/>
                <w:sz w:val="16"/>
                <w:lang w:val="ru-RU"/>
              </w:rPr>
              <w:t>Обоснование правил поведения человека в природе;</w:t>
            </w:r>
          </w:p>
        </w:tc>
        <w:tc>
          <w:tcPr>
            <w:tcW w:w="12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4" w:lineRule="auto"/>
              <w:ind w:left="72"/>
              <w:rPr>
                <w:lang w:val="ru-RU"/>
              </w:rPr>
            </w:pPr>
            <w:r w:rsidRPr="00F63321">
              <w:rPr>
                <w:rFonts w:ascii="Times New Roman" w:eastAsia="Times New Roman" w:hAnsi="Times New Roman"/>
                <w:color w:val="000000"/>
                <w:w w:val="97"/>
                <w:sz w:val="16"/>
                <w:lang w:val="ru-RU"/>
              </w:rPr>
              <w:t xml:space="preserve">Устный опрос; Тестирование; </w:t>
            </w:r>
            <w:r w:rsidRPr="00F63321">
              <w:rPr>
                <w:lang w:val="ru-RU"/>
              </w:rPr>
              <w:br/>
            </w:r>
            <w:r w:rsidRPr="00F63321">
              <w:rPr>
                <w:rFonts w:ascii="Times New Roman" w:eastAsia="Times New Roman" w:hAnsi="Times New Roman"/>
                <w:color w:val="000000"/>
                <w:w w:val="97"/>
                <w:sz w:val="16"/>
                <w:lang w:val="ru-RU"/>
              </w:rPr>
              <w:t xml:space="preserve">Самооценка с </w:t>
            </w:r>
            <w:r w:rsidRPr="00F63321">
              <w:rPr>
                <w:lang w:val="ru-RU"/>
              </w:rPr>
              <w:br/>
            </w:r>
            <w:proofErr w:type="spellStart"/>
            <w:proofErr w:type="gramStart"/>
            <w:r w:rsidRPr="00F63321">
              <w:rPr>
                <w:rFonts w:ascii="Times New Roman" w:eastAsia="Times New Roman" w:hAnsi="Times New Roman"/>
                <w:color w:val="000000"/>
                <w:w w:val="97"/>
                <w:sz w:val="16"/>
                <w:lang w:val="ru-RU"/>
              </w:rPr>
              <w:t>использованием«</w:t>
            </w:r>
            <w:proofErr w:type="gramEnd"/>
            <w:r w:rsidRPr="00F63321">
              <w:rPr>
                <w:rFonts w:ascii="Times New Roman" w:eastAsia="Times New Roman" w:hAnsi="Times New Roman"/>
                <w:color w:val="000000"/>
                <w:w w:val="97"/>
                <w:sz w:val="16"/>
                <w:lang w:val="ru-RU"/>
              </w:rPr>
              <w:t>Оценочного</w:t>
            </w:r>
            <w:proofErr w:type="spellEnd"/>
            <w:r w:rsidRPr="00F63321">
              <w:rPr>
                <w:rFonts w:ascii="Times New Roman" w:eastAsia="Times New Roman" w:hAnsi="Times New Roman"/>
                <w:color w:val="000000"/>
                <w:w w:val="97"/>
                <w:sz w:val="16"/>
                <w:lang w:val="ru-RU"/>
              </w:rPr>
              <w:t xml:space="preserve"> </w:t>
            </w:r>
            <w:r w:rsidRPr="00F63321">
              <w:rPr>
                <w:lang w:val="ru-RU"/>
              </w:rPr>
              <w:br/>
            </w:r>
            <w:r w:rsidRPr="00F63321">
              <w:rPr>
                <w:rFonts w:ascii="Times New Roman" w:eastAsia="Times New Roman" w:hAnsi="Times New Roman"/>
                <w:color w:val="000000"/>
                <w:w w:val="97"/>
                <w:sz w:val="16"/>
                <w:lang w:val="ru-RU"/>
              </w:rPr>
              <w:t xml:space="preserve">листа»; </w:t>
            </w:r>
            <w:r w:rsidRPr="00F63321">
              <w:rPr>
                <w:lang w:val="ru-RU"/>
              </w:rPr>
              <w:br/>
            </w:r>
            <w:r w:rsidRPr="00F63321">
              <w:rPr>
                <w:rFonts w:ascii="Times New Roman" w:eastAsia="Times New Roman" w:hAnsi="Times New Roman"/>
                <w:color w:val="000000"/>
                <w:w w:val="97"/>
                <w:sz w:val="16"/>
                <w:lang w:val="ru-RU"/>
              </w:rPr>
              <w:t>ВПР;</w:t>
            </w:r>
          </w:p>
        </w:tc>
        <w:tc>
          <w:tcPr>
            <w:tcW w:w="299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8" w:after="0" w:line="250" w:lineRule="auto"/>
              <w:ind w:left="72"/>
              <w:rPr>
                <w:lang w:val="ru-RU"/>
              </w:rPr>
            </w:pP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uchi</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 xml:space="preserve">/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 xml:space="preserve">/5/5/ </w:t>
            </w:r>
            <w:r w:rsidRPr="00F63321">
              <w:rPr>
                <w:lang w:val="ru-RU"/>
              </w:rPr>
              <w:br/>
            </w:r>
            <w:r>
              <w:rPr>
                <w:rFonts w:ascii="Times New Roman" w:eastAsia="Times New Roman" w:hAnsi="Times New Roman"/>
                <w:color w:val="000000"/>
                <w:w w:val="97"/>
                <w:sz w:val="16"/>
              </w:rPr>
              <w:t>https</w:t>
            </w:r>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interneturok</w:t>
            </w:r>
            <w:proofErr w:type="spellEnd"/>
            <w:r w:rsidRPr="00F633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biology</w:t>
            </w:r>
            <w:r w:rsidRPr="00F633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class</w:t>
            </w:r>
            <w:r w:rsidRPr="00F63321">
              <w:rPr>
                <w:rFonts w:ascii="Times New Roman" w:eastAsia="Times New Roman" w:hAnsi="Times New Roman"/>
                <w:color w:val="000000"/>
                <w:w w:val="97"/>
                <w:sz w:val="16"/>
                <w:lang w:val="ru-RU"/>
              </w:rPr>
              <w:t xml:space="preserve">/5 </w:t>
            </w:r>
            <w:proofErr w:type="spellStart"/>
            <w:r w:rsidRPr="00F63321">
              <w:rPr>
                <w:rFonts w:ascii="Times New Roman" w:eastAsia="Times New Roman" w:hAnsi="Times New Roman"/>
                <w:color w:val="000000"/>
                <w:w w:val="97"/>
                <w:sz w:val="16"/>
                <w:lang w:val="ru-RU"/>
              </w:rPr>
              <w:t>ЯКласс</w:t>
            </w:r>
            <w:proofErr w:type="spellEnd"/>
          </w:p>
        </w:tc>
      </w:tr>
      <w:tr w:rsidR="0089028B">
        <w:trPr>
          <w:trHeight w:hRule="exact" w:val="348"/>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proofErr w:type="spellStart"/>
            <w:r>
              <w:rPr>
                <w:rFonts w:ascii="Times New Roman" w:eastAsia="Times New Roman" w:hAnsi="Times New Roman"/>
                <w:color w:val="000000"/>
                <w:w w:val="97"/>
                <w:sz w:val="16"/>
              </w:rPr>
              <w:t>Резервное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время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1</w:t>
            </w:r>
          </w:p>
        </w:tc>
        <w:tc>
          <w:tcPr>
            <w:tcW w:w="1203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tc>
      </w:tr>
      <w:tr w:rsidR="0089028B">
        <w:trPr>
          <w:trHeight w:hRule="exact" w:val="520"/>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76" w:after="0" w:line="245" w:lineRule="auto"/>
              <w:ind w:left="72" w:right="288"/>
              <w:rPr>
                <w:lang w:val="ru-RU"/>
              </w:rPr>
            </w:pPr>
            <w:r w:rsidRPr="00F63321">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2</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76" w:after="0" w:line="233" w:lineRule="auto"/>
              <w:ind w:left="72"/>
            </w:pPr>
            <w:r>
              <w:rPr>
                <w:rFonts w:ascii="Times New Roman" w:eastAsia="Times New Roman" w:hAnsi="Times New Roman"/>
                <w:color w:val="000000"/>
                <w:w w:val="97"/>
                <w:sz w:val="16"/>
              </w:rPr>
              <w:t>13</w:t>
            </w:r>
          </w:p>
        </w:tc>
        <w:tc>
          <w:tcPr>
            <w:tcW w:w="978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tc>
      </w:tr>
    </w:tbl>
    <w:p w:rsidR="0089028B" w:rsidRDefault="0089028B">
      <w:pPr>
        <w:autoSpaceDE w:val="0"/>
        <w:autoSpaceDN w:val="0"/>
        <w:spacing w:after="0" w:line="14" w:lineRule="exact"/>
      </w:pPr>
    </w:p>
    <w:p w:rsidR="0089028B" w:rsidRDefault="0089028B">
      <w:pPr>
        <w:sectPr w:rsidR="0089028B">
          <w:pgSz w:w="16840" w:h="11900"/>
          <w:pgMar w:top="284" w:right="640" w:bottom="1440" w:left="666" w:header="720" w:footer="720" w:gutter="0"/>
          <w:cols w:space="720" w:equalWidth="0">
            <w:col w:w="15534" w:space="0"/>
          </w:cols>
          <w:docGrid w:linePitch="360"/>
        </w:sectPr>
      </w:pPr>
    </w:p>
    <w:p w:rsidR="0089028B" w:rsidRDefault="0089028B">
      <w:pPr>
        <w:autoSpaceDE w:val="0"/>
        <w:autoSpaceDN w:val="0"/>
        <w:spacing w:after="78" w:line="220" w:lineRule="exact"/>
      </w:pPr>
    </w:p>
    <w:p w:rsidR="0089028B" w:rsidRDefault="003E53E2">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9028B">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9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8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144"/>
            </w:pPr>
            <w:r>
              <w:rPr>
                <w:rFonts w:ascii="Times New Roman" w:eastAsia="Times New Roman" w:hAnsi="Times New Roman"/>
                <w:b/>
                <w:color w:val="000000"/>
                <w:sz w:val="24"/>
              </w:rPr>
              <w:t>Виды, формы контроля</w:t>
            </w:r>
          </w:p>
        </w:tc>
      </w:tr>
      <w:tr w:rsidR="0089028B">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1512"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89028B" w:rsidRDefault="0089028B"/>
        </w:tc>
        <w:tc>
          <w:tcPr>
            <w:tcW w:w="1512" w:type="dxa"/>
            <w:vMerge/>
            <w:tcBorders>
              <w:top w:val="single" w:sz="4" w:space="0" w:color="000000"/>
              <w:left w:val="single" w:sz="4" w:space="0" w:color="000000"/>
              <w:bottom w:val="single" w:sz="4" w:space="0" w:color="000000"/>
              <w:right w:val="single" w:sz="4" w:space="0" w:color="000000"/>
            </w:tcBorders>
          </w:tcPr>
          <w:p w:rsidR="0089028B" w:rsidRDefault="0089028B"/>
        </w:tc>
      </w:tr>
      <w:tr w:rsidR="0089028B">
        <w:trPr>
          <w:trHeight w:hRule="exact" w:val="31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1" w:lineRule="auto"/>
              <w:ind w:left="72" w:right="288"/>
              <w:rPr>
                <w:lang w:val="ru-RU"/>
              </w:rPr>
            </w:pPr>
            <w:r w:rsidRPr="00F63321">
              <w:rPr>
                <w:rFonts w:ascii="Times New Roman" w:eastAsia="Times New Roman" w:hAnsi="Times New Roman"/>
                <w:color w:val="000000"/>
                <w:sz w:val="24"/>
                <w:lang w:val="ru-RU"/>
              </w:rPr>
              <w:t xml:space="preserve">Понятие о </w:t>
            </w:r>
            <w:r w:rsidRPr="00F63321">
              <w:rPr>
                <w:lang w:val="ru-RU"/>
              </w:rPr>
              <w:br/>
            </w:r>
            <w:proofErr w:type="spellStart"/>
            <w:r w:rsidRPr="00F63321">
              <w:rPr>
                <w:rFonts w:ascii="Times New Roman" w:eastAsia="Times New Roman" w:hAnsi="Times New Roman"/>
                <w:color w:val="000000"/>
                <w:sz w:val="24"/>
                <w:lang w:val="ru-RU"/>
              </w:rPr>
              <w:t>жизни.Признаки</w:t>
            </w:r>
            <w:proofErr w:type="spellEnd"/>
            <w:r w:rsidRPr="00F63321">
              <w:rPr>
                <w:rFonts w:ascii="Times New Roman" w:eastAsia="Times New Roman" w:hAnsi="Times New Roman"/>
                <w:color w:val="000000"/>
                <w:sz w:val="24"/>
                <w:lang w:val="ru-RU"/>
              </w:rPr>
              <w:t xml:space="preserve"> живого (клеточное строение, </w:t>
            </w:r>
            <w:r w:rsidRPr="00F63321">
              <w:rPr>
                <w:lang w:val="ru-RU"/>
              </w:rPr>
              <w:br/>
            </w:r>
            <w:proofErr w:type="spellStart"/>
            <w:proofErr w:type="gramStart"/>
            <w:r w:rsidRPr="00F63321">
              <w:rPr>
                <w:rFonts w:ascii="Times New Roman" w:eastAsia="Times New Roman" w:hAnsi="Times New Roman"/>
                <w:color w:val="000000"/>
                <w:sz w:val="24"/>
                <w:lang w:val="ru-RU"/>
              </w:rPr>
              <w:t>питание,дыхание</w:t>
            </w:r>
            <w:proofErr w:type="spellEnd"/>
            <w:proofErr w:type="gramEnd"/>
            <w:r w:rsidRPr="00F63321">
              <w:rPr>
                <w:rFonts w:ascii="Times New Roman" w:eastAsia="Times New Roman" w:hAnsi="Times New Roman"/>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выделение, рост и др.).</w:t>
            </w:r>
          </w:p>
          <w:p w:rsidR="0089028B" w:rsidRPr="00F63321" w:rsidRDefault="003E53E2">
            <w:pPr>
              <w:autoSpaceDE w:val="0"/>
              <w:autoSpaceDN w:val="0"/>
              <w:spacing w:before="72" w:after="0" w:line="262" w:lineRule="auto"/>
              <w:ind w:left="72"/>
              <w:rPr>
                <w:lang w:val="ru-RU"/>
              </w:rPr>
            </w:pPr>
            <w:r w:rsidRPr="00F63321">
              <w:rPr>
                <w:rFonts w:ascii="Times New Roman" w:eastAsia="Times New Roman" w:hAnsi="Times New Roman"/>
                <w:color w:val="000000"/>
                <w:sz w:val="24"/>
                <w:lang w:val="ru-RU"/>
              </w:rPr>
              <w:t>Объекты живой и неживой природы, их сравнение.</w:t>
            </w:r>
          </w:p>
          <w:p w:rsidR="0089028B" w:rsidRPr="00F63321" w:rsidRDefault="003E53E2">
            <w:pPr>
              <w:autoSpaceDE w:val="0"/>
              <w:autoSpaceDN w:val="0"/>
              <w:spacing w:before="70" w:after="0" w:line="262" w:lineRule="auto"/>
              <w:ind w:left="72"/>
              <w:rPr>
                <w:lang w:val="ru-RU"/>
              </w:rPr>
            </w:pPr>
            <w:r w:rsidRPr="00F63321">
              <w:rPr>
                <w:rFonts w:ascii="Times New Roman" w:eastAsia="Times New Roman" w:hAnsi="Times New Roman"/>
                <w:color w:val="000000"/>
                <w:sz w:val="24"/>
                <w:lang w:val="ru-RU"/>
              </w:rPr>
              <w:t xml:space="preserve">Живая и неживая природа-единое целое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6</w:t>
            </w:r>
            <w:r w:rsidR="003E53E2">
              <w:rPr>
                <w:rFonts w:ascii="Times New Roman" w:eastAsia="Times New Roman" w:hAnsi="Times New Roman"/>
                <w:color w:val="000000"/>
                <w:sz w:val="24"/>
              </w:rPr>
              <w:t>.09.2022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38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71" w:lineRule="auto"/>
              <w:ind w:left="72" w:right="144"/>
              <w:rPr>
                <w:lang w:val="ru-RU"/>
              </w:rPr>
            </w:pPr>
            <w:r w:rsidRPr="00F63321">
              <w:rPr>
                <w:rFonts w:ascii="Times New Roman" w:eastAsia="Times New Roman" w:hAnsi="Times New Roman"/>
                <w:color w:val="000000"/>
                <w:sz w:val="24"/>
                <w:lang w:val="ru-RU"/>
              </w:rPr>
              <w:t>Биология-система наук о живой природе. Основные разделы биологии.</w:t>
            </w:r>
          </w:p>
          <w:p w:rsidR="0089028B" w:rsidRPr="00F63321" w:rsidRDefault="003E53E2">
            <w:pPr>
              <w:autoSpaceDE w:val="0"/>
              <w:autoSpaceDN w:val="0"/>
              <w:spacing w:before="70" w:after="0" w:line="286" w:lineRule="auto"/>
              <w:ind w:left="72"/>
              <w:rPr>
                <w:lang w:val="ru-RU"/>
              </w:rPr>
            </w:pPr>
            <w:r w:rsidRPr="00F63321">
              <w:rPr>
                <w:rFonts w:ascii="Times New Roman" w:eastAsia="Times New Roman" w:hAnsi="Times New Roman"/>
                <w:color w:val="000000"/>
                <w:sz w:val="24"/>
                <w:lang w:val="ru-RU"/>
              </w:rPr>
              <w:t xml:space="preserve">Профессии, связанные с </w:t>
            </w:r>
            <w:r w:rsidRPr="00F63321">
              <w:rPr>
                <w:lang w:val="ru-RU"/>
              </w:rPr>
              <w:br/>
            </w:r>
            <w:r w:rsidRPr="00F63321">
              <w:rPr>
                <w:rFonts w:ascii="Times New Roman" w:eastAsia="Times New Roman" w:hAnsi="Times New Roman"/>
                <w:color w:val="000000"/>
                <w:sz w:val="24"/>
                <w:lang w:val="ru-RU"/>
              </w:rPr>
              <w:t>биологией. Связь биологии с другими науками</w:t>
            </w:r>
            <w:proofErr w:type="gramStart"/>
            <w:r w:rsidRPr="00F63321">
              <w:rPr>
                <w:rFonts w:ascii="Times New Roman" w:eastAsia="Times New Roman" w:hAnsi="Times New Roman"/>
                <w:color w:val="000000"/>
                <w:sz w:val="24"/>
                <w:lang w:val="ru-RU"/>
              </w:rPr>
              <w:t>. роль</w:t>
            </w:r>
            <w:proofErr w:type="gramEnd"/>
            <w:r w:rsidRPr="00F63321">
              <w:rPr>
                <w:rFonts w:ascii="Times New Roman" w:eastAsia="Times New Roman" w:hAnsi="Times New Roman"/>
                <w:color w:val="000000"/>
                <w:sz w:val="24"/>
                <w:lang w:val="ru-RU"/>
              </w:rPr>
              <w:t xml:space="preserve"> биологии в познании </w:t>
            </w:r>
            <w:r w:rsidRPr="00F63321">
              <w:rPr>
                <w:lang w:val="ru-RU"/>
              </w:rPr>
              <w:br/>
            </w:r>
            <w:r w:rsidRPr="00F63321">
              <w:rPr>
                <w:rFonts w:ascii="Times New Roman" w:eastAsia="Times New Roman" w:hAnsi="Times New Roman"/>
                <w:color w:val="000000"/>
                <w:sz w:val="24"/>
                <w:lang w:val="ru-RU"/>
              </w:rPr>
              <w:t xml:space="preserve">окружающего мира и </w:t>
            </w:r>
            <w:r w:rsidRPr="00F63321">
              <w:rPr>
                <w:lang w:val="ru-RU"/>
              </w:rPr>
              <w:br/>
            </w:r>
            <w:r w:rsidRPr="00F63321">
              <w:rPr>
                <w:rFonts w:ascii="Times New Roman" w:eastAsia="Times New Roman" w:hAnsi="Times New Roman"/>
                <w:color w:val="000000"/>
                <w:sz w:val="24"/>
                <w:lang w:val="ru-RU"/>
              </w:rPr>
              <w:t xml:space="preserve">практической </w:t>
            </w:r>
            <w:r w:rsidRPr="00F63321">
              <w:rPr>
                <w:lang w:val="ru-RU"/>
              </w:rPr>
              <w:br/>
            </w:r>
            <w:r w:rsidRPr="00F63321">
              <w:rPr>
                <w:rFonts w:ascii="Times New Roman" w:eastAsia="Times New Roman" w:hAnsi="Times New Roman"/>
                <w:color w:val="000000"/>
                <w:sz w:val="24"/>
                <w:lang w:val="ru-RU"/>
              </w:rPr>
              <w:t xml:space="preserve">деятельности </w:t>
            </w:r>
            <w:r w:rsidRPr="00F63321">
              <w:rPr>
                <w:lang w:val="ru-RU"/>
              </w:rPr>
              <w:br/>
            </w:r>
            <w:r w:rsidRPr="00F63321">
              <w:rPr>
                <w:rFonts w:ascii="Times New Roman" w:eastAsia="Times New Roman" w:hAnsi="Times New Roman"/>
                <w:color w:val="000000"/>
                <w:sz w:val="24"/>
                <w:lang w:val="ru-RU"/>
              </w:rPr>
              <w:t>современного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3</w:t>
            </w:r>
            <w:r w:rsidR="003E53E2">
              <w:rPr>
                <w:rFonts w:ascii="Times New Roman" w:eastAsia="Times New Roman" w:hAnsi="Times New Roman"/>
                <w:color w:val="000000"/>
                <w:sz w:val="24"/>
              </w:rPr>
              <w:t>.09.2022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217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30" w:lineRule="auto"/>
              <w:ind w:left="72"/>
              <w:rPr>
                <w:lang w:val="ru-RU"/>
              </w:rPr>
            </w:pPr>
            <w:r w:rsidRPr="00F63321">
              <w:rPr>
                <w:rFonts w:ascii="Times New Roman" w:eastAsia="Times New Roman" w:hAnsi="Times New Roman"/>
                <w:color w:val="000000"/>
                <w:sz w:val="24"/>
                <w:lang w:val="ru-RU"/>
              </w:rPr>
              <w:t>Кабинет биологии.</w:t>
            </w:r>
          </w:p>
          <w:p w:rsidR="0089028B" w:rsidRPr="00F63321" w:rsidRDefault="003E53E2">
            <w:pPr>
              <w:autoSpaceDE w:val="0"/>
              <w:autoSpaceDN w:val="0"/>
              <w:spacing w:before="70" w:after="0" w:line="281" w:lineRule="auto"/>
              <w:ind w:left="72" w:right="576"/>
              <w:rPr>
                <w:lang w:val="ru-RU"/>
              </w:rPr>
            </w:pPr>
            <w:r w:rsidRPr="00F63321">
              <w:rPr>
                <w:rFonts w:ascii="Times New Roman" w:eastAsia="Times New Roman" w:hAnsi="Times New Roman"/>
                <w:color w:val="000000"/>
                <w:sz w:val="24"/>
                <w:lang w:val="ru-RU"/>
              </w:rPr>
              <w:t xml:space="preserve">Правила поведения и работы в кабинете с биологическими </w:t>
            </w:r>
            <w:r w:rsidRPr="00F63321">
              <w:rPr>
                <w:lang w:val="ru-RU"/>
              </w:rPr>
              <w:br/>
            </w:r>
            <w:r w:rsidRPr="00F63321">
              <w:rPr>
                <w:rFonts w:ascii="Times New Roman" w:eastAsia="Times New Roman" w:hAnsi="Times New Roman"/>
                <w:color w:val="000000"/>
                <w:sz w:val="24"/>
                <w:lang w:val="ru-RU"/>
              </w:rPr>
              <w:t xml:space="preserve">приборами и </w:t>
            </w:r>
            <w:r w:rsidRPr="00F63321">
              <w:rPr>
                <w:lang w:val="ru-RU"/>
              </w:rPr>
              <w:br/>
            </w:r>
            <w:r w:rsidRPr="00F63321">
              <w:rPr>
                <w:rFonts w:ascii="Times New Roman" w:eastAsia="Times New Roman" w:hAnsi="Times New Roman"/>
                <w:color w:val="000000"/>
                <w:sz w:val="24"/>
                <w:lang w:val="ru-RU"/>
              </w:rPr>
              <w:t>инструментами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0</w:t>
            </w:r>
            <w:r w:rsidR="003E53E2">
              <w:rPr>
                <w:rFonts w:ascii="Times New Roman" w:eastAsia="Times New Roman" w:hAnsi="Times New Roman"/>
                <w:color w:val="000000"/>
                <w:sz w:val="24"/>
              </w:rPr>
              <w:t>.09.2022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28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ight="288"/>
              <w:rPr>
                <w:lang w:val="ru-RU"/>
              </w:rPr>
            </w:pPr>
            <w:r w:rsidRPr="00F63321">
              <w:rPr>
                <w:rFonts w:ascii="Times New Roman" w:eastAsia="Times New Roman" w:hAnsi="Times New Roman"/>
                <w:color w:val="000000"/>
                <w:sz w:val="24"/>
                <w:lang w:val="ru-RU"/>
              </w:rPr>
              <w:t xml:space="preserve">Биологические термины, </w:t>
            </w:r>
            <w:proofErr w:type="spellStart"/>
            <w:proofErr w:type="gramStart"/>
            <w:r w:rsidRPr="00F63321">
              <w:rPr>
                <w:rFonts w:ascii="Times New Roman" w:eastAsia="Times New Roman" w:hAnsi="Times New Roman"/>
                <w:color w:val="000000"/>
                <w:sz w:val="24"/>
                <w:lang w:val="ru-RU"/>
              </w:rPr>
              <w:t>понятия,символы</w:t>
            </w:r>
            <w:proofErr w:type="spellEnd"/>
            <w:proofErr w:type="gramEnd"/>
            <w:r w:rsidRPr="00F63321">
              <w:rPr>
                <w:rFonts w:ascii="Times New Roman" w:eastAsia="Times New Roman" w:hAnsi="Times New Roman"/>
                <w:color w:val="000000"/>
                <w:sz w:val="24"/>
                <w:lang w:val="ru-RU"/>
              </w:rPr>
              <w:t>.</w:t>
            </w:r>
          </w:p>
          <w:p w:rsidR="0089028B" w:rsidRPr="00F63321" w:rsidRDefault="003E53E2">
            <w:pPr>
              <w:autoSpaceDE w:val="0"/>
              <w:autoSpaceDN w:val="0"/>
              <w:spacing w:before="70" w:after="0" w:line="271" w:lineRule="auto"/>
              <w:ind w:left="72" w:right="144"/>
              <w:rPr>
                <w:lang w:val="ru-RU"/>
              </w:rPr>
            </w:pPr>
            <w:r w:rsidRPr="00F63321">
              <w:rPr>
                <w:rFonts w:ascii="Times New Roman" w:eastAsia="Times New Roman" w:hAnsi="Times New Roman"/>
                <w:color w:val="000000"/>
                <w:sz w:val="24"/>
                <w:lang w:val="ru-RU"/>
              </w:rPr>
              <w:t xml:space="preserve">Источники биологических знаний: наблюдение, </w:t>
            </w:r>
            <w:r w:rsidRPr="00F63321">
              <w:rPr>
                <w:lang w:val="ru-RU"/>
              </w:rPr>
              <w:br/>
            </w:r>
            <w:r w:rsidRPr="00F63321">
              <w:rPr>
                <w:rFonts w:ascii="Times New Roman" w:eastAsia="Times New Roman" w:hAnsi="Times New Roman"/>
                <w:color w:val="000000"/>
                <w:sz w:val="24"/>
                <w:lang w:val="ru-RU"/>
              </w:rPr>
              <w:t>эксперимент и теория.</w:t>
            </w:r>
          </w:p>
          <w:p w:rsidR="0089028B" w:rsidRPr="00F63321" w:rsidRDefault="003E53E2">
            <w:pPr>
              <w:autoSpaceDE w:val="0"/>
              <w:autoSpaceDN w:val="0"/>
              <w:spacing w:before="70" w:after="0" w:line="271" w:lineRule="auto"/>
              <w:ind w:left="72" w:right="432"/>
              <w:rPr>
                <w:lang w:val="ru-RU"/>
              </w:rPr>
            </w:pPr>
            <w:r w:rsidRPr="00F63321">
              <w:rPr>
                <w:rFonts w:ascii="Times New Roman" w:eastAsia="Times New Roman" w:hAnsi="Times New Roman"/>
                <w:color w:val="000000"/>
                <w:sz w:val="24"/>
                <w:lang w:val="ru-RU"/>
              </w:rPr>
              <w:t xml:space="preserve">Поиск информации с использованием </w:t>
            </w:r>
            <w:r w:rsidRPr="00F63321">
              <w:rPr>
                <w:lang w:val="ru-RU"/>
              </w:rPr>
              <w:br/>
            </w:r>
            <w:r w:rsidRPr="00F63321">
              <w:rPr>
                <w:rFonts w:ascii="Times New Roman" w:eastAsia="Times New Roman" w:hAnsi="Times New Roman"/>
                <w:color w:val="000000"/>
                <w:sz w:val="24"/>
                <w:lang w:val="ru-RU"/>
              </w:rPr>
              <w:t>различных источников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7</w:t>
            </w:r>
            <w:r w:rsidR="003E53E2">
              <w:rPr>
                <w:rFonts w:ascii="Times New Roman" w:eastAsia="Times New Roman" w:hAnsi="Times New Roman"/>
                <w:color w:val="000000"/>
                <w:sz w:val="24"/>
              </w:rPr>
              <w:t>.09.2022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bl>
    <w:p w:rsidR="0089028B" w:rsidRDefault="0089028B">
      <w:pPr>
        <w:autoSpaceDE w:val="0"/>
        <w:autoSpaceDN w:val="0"/>
        <w:spacing w:after="0" w:line="14" w:lineRule="exact"/>
      </w:pPr>
    </w:p>
    <w:p w:rsidR="0089028B" w:rsidRDefault="0089028B">
      <w:pPr>
        <w:sectPr w:rsidR="0089028B">
          <w:pgSz w:w="11900" w:h="16840"/>
          <w:pgMar w:top="298" w:right="650" w:bottom="1138" w:left="666" w:header="720" w:footer="720" w:gutter="0"/>
          <w:cols w:space="720" w:equalWidth="0">
            <w:col w:w="10584" w:space="0"/>
          </w:cols>
          <w:docGrid w:linePitch="360"/>
        </w:sectPr>
      </w:pPr>
    </w:p>
    <w:p w:rsidR="0089028B" w:rsidRDefault="0089028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9028B">
        <w:trPr>
          <w:trHeight w:hRule="exact" w:val="21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81" w:lineRule="auto"/>
              <w:ind w:left="72"/>
            </w:pPr>
            <w:r w:rsidRPr="00F63321">
              <w:rPr>
                <w:rFonts w:ascii="Times New Roman" w:eastAsia="Times New Roman" w:hAnsi="Times New Roman"/>
                <w:color w:val="000000"/>
                <w:sz w:val="24"/>
                <w:lang w:val="ru-RU"/>
              </w:rPr>
              <w:t xml:space="preserve">Научные методы изучения природы. Изучение </w:t>
            </w:r>
            <w:r w:rsidRPr="00F63321">
              <w:rPr>
                <w:lang w:val="ru-RU"/>
              </w:rPr>
              <w:br/>
            </w:r>
            <w:r w:rsidRPr="00F63321">
              <w:rPr>
                <w:rFonts w:ascii="Times New Roman" w:eastAsia="Times New Roman" w:hAnsi="Times New Roman"/>
                <w:color w:val="000000"/>
                <w:sz w:val="24"/>
                <w:lang w:val="ru-RU"/>
              </w:rPr>
              <w:t xml:space="preserve">лабораторного </w:t>
            </w:r>
            <w:r w:rsidRPr="00F63321">
              <w:rPr>
                <w:lang w:val="ru-RU"/>
              </w:rPr>
              <w:br/>
            </w:r>
            <w:r w:rsidRPr="00F63321">
              <w:rPr>
                <w:rFonts w:ascii="Times New Roman" w:eastAsia="Times New Roman" w:hAnsi="Times New Roman"/>
                <w:color w:val="000000"/>
                <w:sz w:val="24"/>
                <w:lang w:val="ru-RU"/>
              </w:rPr>
              <w:t xml:space="preserve">оборудования. </w:t>
            </w:r>
            <w:proofErr w:type="spellStart"/>
            <w:r>
              <w:rPr>
                <w:rFonts w:ascii="Times New Roman" w:eastAsia="Times New Roman" w:hAnsi="Times New Roman"/>
                <w:color w:val="000000"/>
                <w:sz w:val="24"/>
              </w:rPr>
              <w:t>Правила</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работы</w:t>
            </w:r>
            <w:proofErr w:type="spellEnd"/>
            <w:r>
              <w:rPr>
                <w:rFonts w:ascii="Times New Roman" w:eastAsia="Times New Roman" w:hAnsi="Times New Roman"/>
                <w:color w:val="000000"/>
                <w:sz w:val="24"/>
              </w:rPr>
              <w:t xml:space="preserve"> с </w:t>
            </w:r>
            <w:proofErr w:type="spellStart"/>
            <w:r>
              <w:rPr>
                <w:rFonts w:ascii="Times New Roman" w:eastAsia="Times New Roman" w:hAnsi="Times New Roman"/>
                <w:color w:val="000000"/>
                <w:sz w:val="24"/>
              </w:rPr>
              <w:t>оборудованием</w:t>
            </w:r>
            <w:proofErr w:type="spellEnd"/>
            <w:r>
              <w:rPr>
                <w:rFonts w:ascii="Times New Roman" w:eastAsia="Times New Roman" w:hAnsi="Times New Roman"/>
                <w:color w:val="000000"/>
                <w:sz w:val="24"/>
              </w:rPr>
              <w:t xml:space="preserve"> в школьном кабинете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4</w:t>
            </w:r>
            <w:r w:rsidR="003E53E2">
              <w:rPr>
                <w:rFonts w:ascii="Times New Roman" w:eastAsia="Times New Roman" w:hAnsi="Times New Roman"/>
                <w:color w:val="000000"/>
                <w:sz w:val="24"/>
              </w:rPr>
              <w:t>.10.2022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217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71" w:lineRule="auto"/>
              <w:ind w:left="72"/>
              <w:rPr>
                <w:lang w:val="ru-RU"/>
              </w:rPr>
            </w:pPr>
            <w:r w:rsidRPr="00F63321">
              <w:rPr>
                <w:rFonts w:ascii="Times New Roman" w:eastAsia="Times New Roman" w:hAnsi="Times New Roman"/>
                <w:color w:val="000000"/>
                <w:sz w:val="24"/>
                <w:lang w:val="ru-RU"/>
              </w:rPr>
              <w:t xml:space="preserve">Устройство </w:t>
            </w:r>
            <w:r w:rsidRPr="00F63321">
              <w:rPr>
                <w:lang w:val="ru-RU"/>
              </w:rPr>
              <w:br/>
            </w:r>
            <w:r w:rsidRPr="00F63321">
              <w:rPr>
                <w:rFonts w:ascii="Times New Roman" w:eastAsia="Times New Roman" w:hAnsi="Times New Roman"/>
                <w:color w:val="000000"/>
                <w:sz w:val="24"/>
                <w:lang w:val="ru-RU"/>
              </w:rPr>
              <w:t>увеличительных приборов: лупа и микроскоп.</w:t>
            </w:r>
          </w:p>
          <w:p w:rsidR="0089028B" w:rsidRPr="00F63321" w:rsidRDefault="003E53E2">
            <w:pPr>
              <w:autoSpaceDE w:val="0"/>
              <w:autoSpaceDN w:val="0"/>
              <w:spacing w:before="72" w:after="0" w:line="271" w:lineRule="auto"/>
              <w:ind w:left="72" w:right="1034"/>
              <w:jc w:val="both"/>
              <w:rPr>
                <w:lang w:val="ru-RU"/>
              </w:rPr>
            </w:pPr>
            <w:r w:rsidRPr="00F63321">
              <w:rPr>
                <w:rFonts w:ascii="Times New Roman" w:eastAsia="Times New Roman" w:hAnsi="Times New Roman"/>
                <w:color w:val="000000"/>
                <w:sz w:val="24"/>
                <w:lang w:val="ru-RU"/>
              </w:rPr>
              <w:t xml:space="preserve">Правила работы с увеличительными приборами.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1</w:t>
            </w:r>
            <w:r w:rsidR="003E53E2">
              <w:rPr>
                <w:rFonts w:ascii="Times New Roman" w:eastAsia="Times New Roman" w:hAnsi="Times New Roman"/>
                <w:color w:val="000000"/>
                <w:sz w:val="24"/>
              </w:rPr>
              <w:t>.10.2022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35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71" w:lineRule="auto"/>
              <w:ind w:left="72" w:right="144"/>
              <w:rPr>
                <w:lang w:val="ru-RU"/>
              </w:rPr>
            </w:pPr>
            <w:r w:rsidRPr="00F63321">
              <w:rPr>
                <w:rFonts w:ascii="Times New Roman" w:eastAsia="Times New Roman" w:hAnsi="Times New Roman"/>
                <w:color w:val="000000"/>
                <w:sz w:val="24"/>
                <w:lang w:val="ru-RU"/>
              </w:rPr>
              <w:t xml:space="preserve">Наблюдение и </w:t>
            </w:r>
            <w:r w:rsidRPr="00F63321">
              <w:rPr>
                <w:lang w:val="ru-RU"/>
              </w:rPr>
              <w:br/>
            </w:r>
            <w:r w:rsidRPr="00F63321">
              <w:rPr>
                <w:rFonts w:ascii="Times New Roman" w:eastAsia="Times New Roman" w:hAnsi="Times New Roman"/>
                <w:color w:val="000000"/>
                <w:sz w:val="24"/>
                <w:lang w:val="ru-RU"/>
              </w:rPr>
              <w:t>эксперимент как ведущие методы биологии.</w:t>
            </w:r>
          </w:p>
          <w:p w:rsidR="0089028B" w:rsidRPr="00F63321" w:rsidRDefault="003E53E2">
            <w:pPr>
              <w:autoSpaceDE w:val="0"/>
              <w:autoSpaceDN w:val="0"/>
              <w:spacing w:before="70" w:after="0" w:line="283" w:lineRule="auto"/>
              <w:ind w:left="72" w:right="144"/>
              <w:rPr>
                <w:lang w:val="ru-RU"/>
              </w:rPr>
            </w:pPr>
            <w:r w:rsidRPr="00F63321">
              <w:rPr>
                <w:rFonts w:ascii="Times New Roman" w:eastAsia="Times New Roman" w:hAnsi="Times New Roman"/>
                <w:color w:val="000000"/>
                <w:sz w:val="24"/>
                <w:lang w:val="ru-RU"/>
              </w:rPr>
              <w:t xml:space="preserve">Ознакомление с </w:t>
            </w:r>
            <w:r w:rsidRPr="00F63321">
              <w:rPr>
                <w:lang w:val="ru-RU"/>
              </w:rPr>
              <w:br/>
            </w:r>
            <w:r w:rsidRPr="00F63321">
              <w:rPr>
                <w:rFonts w:ascii="Times New Roman" w:eastAsia="Times New Roman" w:hAnsi="Times New Roman"/>
                <w:color w:val="000000"/>
                <w:sz w:val="24"/>
                <w:lang w:val="ru-RU"/>
              </w:rPr>
              <w:t xml:space="preserve">растительными и </w:t>
            </w:r>
            <w:r w:rsidRPr="00F63321">
              <w:rPr>
                <w:lang w:val="ru-RU"/>
              </w:rPr>
              <w:br/>
            </w:r>
            <w:r w:rsidRPr="00F63321">
              <w:rPr>
                <w:rFonts w:ascii="Times New Roman" w:eastAsia="Times New Roman" w:hAnsi="Times New Roman"/>
                <w:color w:val="000000"/>
                <w:sz w:val="24"/>
                <w:lang w:val="ru-RU"/>
              </w:rPr>
              <w:t xml:space="preserve">животными клетками: </w:t>
            </w:r>
            <w:r w:rsidRPr="00F63321">
              <w:rPr>
                <w:lang w:val="ru-RU"/>
              </w:rPr>
              <w:br/>
            </w:r>
            <w:r w:rsidRPr="00F63321">
              <w:rPr>
                <w:rFonts w:ascii="Times New Roman" w:eastAsia="Times New Roman" w:hAnsi="Times New Roman"/>
                <w:color w:val="000000"/>
                <w:sz w:val="24"/>
                <w:lang w:val="ru-RU"/>
              </w:rPr>
              <w:t xml:space="preserve">томата и арбуза, </w:t>
            </w:r>
            <w:r w:rsidRPr="00F63321">
              <w:rPr>
                <w:lang w:val="ru-RU"/>
              </w:rPr>
              <w:br/>
            </w:r>
            <w:r w:rsidRPr="00F63321">
              <w:rPr>
                <w:rFonts w:ascii="Times New Roman" w:eastAsia="Times New Roman" w:hAnsi="Times New Roman"/>
                <w:color w:val="000000"/>
                <w:sz w:val="24"/>
                <w:lang w:val="ru-RU"/>
              </w:rPr>
              <w:t xml:space="preserve">инфузории туфельки и </w:t>
            </w:r>
            <w:r w:rsidRPr="00F63321">
              <w:rPr>
                <w:lang w:val="ru-RU"/>
              </w:rPr>
              <w:br/>
            </w:r>
            <w:r w:rsidRPr="00F63321">
              <w:rPr>
                <w:rFonts w:ascii="Times New Roman" w:eastAsia="Times New Roman" w:hAnsi="Times New Roman"/>
                <w:color w:val="000000"/>
                <w:sz w:val="24"/>
                <w:lang w:val="ru-RU"/>
              </w:rPr>
              <w:t xml:space="preserve">гидры с помощью лупы и микроскопа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8</w:t>
            </w:r>
            <w:r w:rsidR="003E53E2">
              <w:rPr>
                <w:rFonts w:ascii="Times New Roman" w:eastAsia="Times New Roman" w:hAnsi="Times New Roman"/>
                <w:color w:val="000000"/>
                <w:sz w:val="24"/>
              </w:rPr>
              <w:t>.10.2022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1008"/>
            </w:pPr>
            <w:r>
              <w:rPr>
                <w:rFonts w:ascii="Times New Roman" w:eastAsia="Times New Roman" w:hAnsi="Times New Roman"/>
                <w:color w:val="000000"/>
                <w:sz w:val="24"/>
              </w:rPr>
              <w:t>Метод описания в биологии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5</w:t>
            </w:r>
            <w:r w:rsidR="003E53E2">
              <w:rPr>
                <w:rFonts w:ascii="Times New Roman" w:eastAsia="Times New Roman" w:hAnsi="Times New Roman"/>
                <w:color w:val="000000"/>
                <w:sz w:val="24"/>
              </w:rPr>
              <w:t>.10.2022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 xml:space="preserve">Метод измерения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8</w:t>
            </w:r>
            <w:r w:rsidR="003E53E2">
              <w:rPr>
                <w:rFonts w:ascii="Times New Roman" w:eastAsia="Times New Roman" w:hAnsi="Times New Roman"/>
                <w:color w:val="000000"/>
                <w:sz w:val="24"/>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ind w:left="72" w:right="288"/>
              <w:rPr>
                <w:lang w:val="ru-RU"/>
              </w:rPr>
            </w:pPr>
            <w:r w:rsidRPr="00F63321">
              <w:rPr>
                <w:rFonts w:ascii="Times New Roman" w:eastAsia="Times New Roman" w:hAnsi="Times New Roman"/>
                <w:color w:val="000000"/>
                <w:sz w:val="24"/>
                <w:lang w:val="ru-RU"/>
              </w:rPr>
              <w:t xml:space="preserve">Метод классификации организмов, применение двойных названий </w:t>
            </w:r>
            <w:r w:rsidRPr="00F63321">
              <w:rPr>
                <w:lang w:val="ru-RU"/>
              </w:rPr>
              <w:br/>
            </w:r>
            <w:r w:rsidRPr="00F63321">
              <w:rPr>
                <w:rFonts w:ascii="Times New Roman" w:eastAsia="Times New Roman" w:hAnsi="Times New Roman"/>
                <w:color w:val="000000"/>
                <w:sz w:val="24"/>
                <w:lang w:val="ru-RU"/>
              </w:rPr>
              <w:t>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5</w:t>
            </w:r>
            <w:r w:rsidR="003E53E2">
              <w:rPr>
                <w:rFonts w:ascii="Times New Roman" w:eastAsia="Times New Roman" w:hAnsi="Times New Roman"/>
                <w:color w:val="000000"/>
                <w:sz w:val="24"/>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Письменный контроль;</w:t>
            </w:r>
          </w:p>
        </w:tc>
      </w:tr>
      <w:tr w:rsidR="0089028B">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jc w:val="center"/>
            </w:pPr>
            <w:r>
              <w:rPr>
                <w:rFonts w:ascii="Times New Roman" w:eastAsia="Times New Roman" w:hAnsi="Times New Roman"/>
                <w:color w:val="000000"/>
                <w:sz w:val="24"/>
              </w:rPr>
              <w:t>11.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100" w:after="0" w:line="271" w:lineRule="auto"/>
              <w:ind w:left="72" w:right="432"/>
              <w:rPr>
                <w:lang w:val="ru-RU"/>
              </w:rPr>
            </w:pPr>
            <w:r w:rsidRPr="00F63321">
              <w:rPr>
                <w:rFonts w:ascii="Times New Roman" w:eastAsia="Times New Roman" w:hAnsi="Times New Roman"/>
                <w:color w:val="000000"/>
                <w:sz w:val="24"/>
                <w:lang w:val="ru-RU"/>
              </w:rPr>
              <w:t xml:space="preserve">Понятие об организме. Доядерные и ядерные организмы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100"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2</w:t>
            </w:r>
            <w:r w:rsidR="003E53E2">
              <w:rPr>
                <w:rFonts w:ascii="Times New Roman" w:eastAsia="Times New Roman" w:hAnsi="Times New Roman"/>
                <w:color w:val="000000"/>
                <w:sz w:val="24"/>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62" w:lineRule="auto"/>
              <w:ind w:right="144"/>
              <w:jc w:val="center"/>
            </w:pPr>
            <w:r>
              <w:rPr>
                <w:rFonts w:ascii="Times New Roman" w:eastAsia="Times New Roman" w:hAnsi="Times New Roman"/>
                <w:color w:val="000000"/>
                <w:sz w:val="24"/>
              </w:rPr>
              <w:t>Устный опрос; Тестирование;</w:t>
            </w:r>
          </w:p>
        </w:tc>
      </w:tr>
      <w:tr w:rsidR="0089028B">
        <w:trPr>
          <w:trHeight w:hRule="exact" w:val="248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30" w:lineRule="auto"/>
              <w:ind w:left="72"/>
              <w:rPr>
                <w:lang w:val="ru-RU"/>
              </w:rPr>
            </w:pPr>
            <w:r w:rsidRPr="00F63321">
              <w:rPr>
                <w:rFonts w:ascii="Times New Roman" w:eastAsia="Times New Roman" w:hAnsi="Times New Roman"/>
                <w:color w:val="000000"/>
                <w:sz w:val="24"/>
                <w:lang w:val="ru-RU"/>
              </w:rPr>
              <w:t>Клетка и ее открытие.</w:t>
            </w:r>
          </w:p>
          <w:p w:rsidR="0089028B" w:rsidRPr="00F63321" w:rsidRDefault="003E53E2">
            <w:pPr>
              <w:autoSpaceDE w:val="0"/>
              <w:autoSpaceDN w:val="0"/>
              <w:spacing w:before="70" w:after="0" w:line="271" w:lineRule="auto"/>
              <w:ind w:left="72" w:right="288"/>
              <w:rPr>
                <w:lang w:val="ru-RU"/>
              </w:rPr>
            </w:pPr>
            <w:r w:rsidRPr="00F63321">
              <w:rPr>
                <w:rFonts w:ascii="Times New Roman" w:eastAsia="Times New Roman" w:hAnsi="Times New Roman"/>
                <w:color w:val="000000"/>
                <w:sz w:val="24"/>
                <w:lang w:val="ru-RU"/>
              </w:rPr>
              <w:t xml:space="preserve">Цитология - наука о </w:t>
            </w:r>
            <w:r w:rsidRPr="00F63321">
              <w:rPr>
                <w:lang w:val="ru-RU"/>
              </w:rPr>
              <w:br/>
            </w:r>
            <w:r w:rsidRPr="00F63321">
              <w:rPr>
                <w:rFonts w:ascii="Times New Roman" w:eastAsia="Times New Roman" w:hAnsi="Times New Roman"/>
                <w:color w:val="000000"/>
                <w:sz w:val="24"/>
                <w:lang w:val="ru-RU"/>
              </w:rPr>
              <w:t>клетке. Строение клетки под микроскопом.</w:t>
            </w:r>
          </w:p>
          <w:p w:rsidR="0089028B" w:rsidRPr="00F63321" w:rsidRDefault="003E53E2">
            <w:pPr>
              <w:autoSpaceDE w:val="0"/>
              <w:autoSpaceDN w:val="0"/>
              <w:spacing w:before="70" w:after="0" w:line="271" w:lineRule="auto"/>
              <w:ind w:left="72" w:right="144"/>
              <w:rPr>
                <w:lang w:val="ru-RU"/>
              </w:rPr>
            </w:pPr>
            <w:r w:rsidRPr="00F63321">
              <w:rPr>
                <w:rFonts w:ascii="Times New Roman" w:eastAsia="Times New Roman" w:hAnsi="Times New Roman"/>
                <w:color w:val="000000"/>
                <w:sz w:val="24"/>
                <w:lang w:val="ru-RU"/>
              </w:rPr>
              <w:t xml:space="preserve">Изучение клеток кожицы лука под лупой и </w:t>
            </w:r>
            <w:r w:rsidRPr="00F63321">
              <w:rPr>
                <w:lang w:val="ru-RU"/>
              </w:rPr>
              <w:br/>
            </w:r>
            <w:r w:rsidRPr="00F63321">
              <w:rPr>
                <w:rFonts w:ascii="Times New Roman" w:eastAsia="Times New Roman" w:hAnsi="Times New Roman"/>
                <w:color w:val="000000"/>
                <w:sz w:val="24"/>
                <w:lang w:val="ru-RU"/>
              </w:rPr>
              <w:t xml:space="preserve">микроскопом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lang w:val="ru-RU"/>
              </w:rPr>
              <w:t>29</w:t>
            </w:r>
            <w:r w:rsidR="003E53E2">
              <w:rPr>
                <w:rFonts w:ascii="Times New Roman" w:eastAsia="Times New Roman" w:hAnsi="Times New Roman"/>
                <w:color w:val="000000"/>
                <w:sz w:val="24"/>
              </w:rPr>
              <w:t>.11.2022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bl>
    <w:p w:rsidR="0089028B" w:rsidRDefault="0089028B">
      <w:pPr>
        <w:autoSpaceDE w:val="0"/>
        <w:autoSpaceDN w:val="0"/>
        <w:spacing w:after="0" w:line="14" w:lineRule="exact"/>
      </w:pPr>
    </w:p>
    <w:p w:rsidR="0089028B" w:rsidRDefault="0089028B">
      <w:pPr>
        <w:sectPr w:rsidR="0089028B">
          <w:pgSz w:w="11900" w:h="16840"/>
          <w:pgMar w:top="284" w:right="650" w:bottom="782" w:left="666" w:header="720" w:footer="720" w:gutter="0"/>
          <w:cols w:space="720" w:equalWidth="0">
            <w:col w:w="10584" w:space="0"/>
          </w:cols>
          <w:docGrid w:linePitch="360"/>
        </w:sectPr>
      </w:pPr>
    </w:p>
    <w:p w:rsidR="0089028B" w:rsidRDefault="0089028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9028B" w:rsidRPr="00641B31">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ind w:left="72" w:right="144"/>
              <w:rPr>
                <w:lang w:val="ru-RU"/>
              </w:rPr>
            </w:pPr>
            <w:r w:rsidRPr="00F63321">
              <w:rPr>
                <w:rFonts w:ascii="Times New Roman" w:eastAsia="Times New Roman" w:hAnsi="Times New Roman"/>
                <w:color w:val="000000"/>
                <w:sz w:val="24"/>
                <w:lang w:val="ru-RU"/>
              </w:rPr>
              <w:t xml:space="preserve">Одноклеточные и </w:t>
            </w:r>
            <w:r w:rsidRPr="00F63321">
              <w:rPr>
                <w:lang w:val="ru-RU"/>
              </w:rPr>
              <w:br/>
            </w:r>
            <w:r w:rsidRPr="00F63321">
              <w:rPr>
                <w:rFonts w:ascii="Times New Roman" w:eastAsia="Times New Roman" w:hAnsi="Times New Roman"/>
                <w:color w:val="000000"/>
                <w:sz w:val="24"/>
                <w:lang w:val="ru-RU"/>
              </w:rPr>
              <w:t xml:space="preserve">многоклеточные </w:t>
            </w:r>
            <w:r w:rsidRPr="00F63321">
              <w:rPr>
                <w:lang w:val="ru-RU"/>
              </w:rPr>
              <w:br/>
            </w:r>
            <w:r w:rsidRPr="00F63321">
              <w:rPr>
                <w:rFonts w:ascii="Times New Roman" w:eastAsia="Times New Roman" w:hAnsi="Times New Roman"/>
                <w:color w:val="000000"/>
                <w:sz w:val="24"/>
                <w:lang w:val="ru-RU"/>
              </w:rPr>
              <w:t>организмы</w:t>
            </w:r>
            <w:proofErr w:type="gramStart"/>
            <w:r w:rsidRPr="00F63321">
              <w:rPr>
                <w:rFonts w:ascii="Times New Roman" w:eastAsia="Times New Roman" w:hAnsi="Times New Roman"/>
                <w:color w:val="000000"/>
                <w:sz w:val="24"/>
                <w:lang w:val="ru-RU"/>
              </w:rPr>
              <w:t>. клетки</w:t>
            </w:r>
            <w:proofErr w:type="gramEnd"/>
            <w:r w:rsidRPr="00F63321">
              <w:rPr>
                <w:rFonts w:ascii="Times New Roman" w:eastAsia="Times New Roman" w:hAnsi="Times New Roman"/>
                <w:color w:val="000000"/>
                <w:sz w:val="24"/>
                <w:lang w:val="ru-RU"/>
              </w:rPr>
              <w:t>, ткани, органы, системы органов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6</w:t>
            </w:r>
            <w:r w:rsidR="003E53E2">
              <w:rPr>
                <w:rFonts w:ascii="Times New Roman" w:eastAsia="Times New Roman" w:hAnsi="Times New Roman"/>
                <w:color w:val="000000"/>
                <w:sz w:val="24"/>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1" w:lineRule="auto"/>
              <w:ind w:left="72"/>
              <w:rPr>
                <w:lang w:val="ru-RU"/>
              </w:rPr>
            </w:pPr>
            <w:r w:rsidRPr="00F63321">
              <w:rPr>
                <w:rFonts w:ascii="Times New Roman" w:eastAsia="Times New Roman" w:hAnsi="Times New Roman"/>
                <w:color w:val="000000"/>
                <w:sz w:val="24"/>
                <w:lang w:val="ru-RU"/>
              </w:rPr>
              <w:t xml:space="preserve">Устный опрос; Самооценка с </w:t>
            </w:r>
            <w:r w:rsidRPr="00F63321">
              <w:rPr>
                <w:lang w:val="ru-RU"/>
              </w:rPr>
              <w:br/>
            </w:r>
            <w:proofErr w:type="spellStart"/>
            <w:proofErr w:type="gramStart"/>
            <w:r w:rsidRPr="00F63321">
              <w:rPr>
                <w:rFonts w:ascii="Times New Roman" w:eastAsia="Times New Roman" w:hAnsi="Times New Roman"/>
                <w:color w:val="000000"/>
                <w:sz w:val="24"/>
                <w:lang w:val="ru-RU"/>
              </w:rPr>
              <w:t>использованием«</w:t>
            </w:r>
            <w:proofErr w:type="gramEnd"/>
            <w:r w:rsidRPr="00F63321">
              <w:rPr>
                <w:rFonts w:ascii="Times New Roman" w:eastAsia="Times New Roman" w:hAnsi="Times New Roman"/>
                <w:color w:val="000000"/>
                <w:sz w:val="24"/>
                <w:lang w:val="ru-RU"/>
              </w:rPr>
              <w:t>Оценочного</w:t>
            </w:r>
            <w:proofErr w:type="spellEnd"/>
            <w:r w:rsidRPr="00F63321">
              <w:rPr>
                <w:rFonts w:ascii="Times New Roman" w:eastAsia="Times New Roman" w:hAnsi="Times New Roman"/>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листа»;</w:t>
            </w:r>
          </w:p>
        </w:tc>
      </w:tr>
      <w:tr w:rsidR="0089028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ight="432"/>
              <w:rPr>
                <w:lang w:val="ru-RU"/>
              </w:rPr>
            </w:pPr>
            <w:r w:rsidRPr="00F63321">
              <w:rPr>
                <w:rFonts w:ascii="Times New Roman" w:eastAsia="Times New Roman" w:hAnsi="Times New Roman"/>
                <w:color w:val="000000"/>
                <w:sz w:val="24"/>
                <w:lang w:val="ru-RU"/>
              </w:rPr>
              <w:t>Контрольная работа за первое полугодие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sidRPr="009B41F4">
              <w:rPr>
                <w:rFonts w:ascii="Times New Roman" w:eastAsia="Times New Roman" w:hAnsi="Times New Roman"/>
                <w:color w:val="000000"/>
                <w:sz w:val="24"/>
                <w:highlight w:val="yellow"/>
              </w:rPr>
              <w:t>2</w:t>
            </w:r>
            <w:r w:rsidRPr="009B41F4">
              <w:rPr>
                <w:rFonts w:ascii="Times New Roman" w:eastAsia="Times New Roman" w:hAnsi="Times New Roman"/>
                <w:color w:val="000000"/>
                <w:sz w:val="24"/>
                <w:highlight w:val="yellow"/>
                <w:lang w:val="ru-RU"/>
              </w:rPr>
              <w:t>0</w:t>
            </w:r>
            <w:r w:rsidR="003E53E2" w:rsidRPr="009B41F4">
              <w:rPr>
                <w:rFonts w:ascii="Times New Roman" w:eastAsia="Times New Roman" w:hAnsi="Times New Roman"/>
                <w:color w:val="000000"/>
                <w:sz w:val="24"/>
                <w:highlight w:val="yellow"/>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89028B">
        <w:trPr>
          <w:trHeight w:hRule="exact" w:val="31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86" w:lineRule="auto"/>
              <w:ind w:left="72" w:right="144"/>
            </w:pPr>
            <w:r w:rsidRPr="00F63321">
              <w:rPr>
                <w:rFonts w:ascii="Times New Roman" w:eastAsia="Times New Roman" w:hAnsi="Times New Roman"/>
                <w:color w:val="000000"/>
                <w:sz w:val="24"/>
                <w:lang w:val="ru-RU"/>
              </w:rPr>
              <w:t xml:space="preserve">Жизнедеятельность </w:t>
            </w:r>
            <w:r w:rsidRPr="00F63321">
              <w:rPr>
                <w:lang w:val="ru-RU"/>
              </w:rPr>
              <w:br/>
            </w:r>
            <w:r w:rsidRPr="00F63321">
              <w:rPr>
                <w:rFonts w:ascii="Times New Roman" w:eastAsia="Times New Roman" w:hAnsi="Times New Roman"/>
                <w:color w:val="000000"/>
                <w:sz w:val="24"/>
                <w:lang w:val="ru-RU"/>
              </w:rPr>
              <w:t xml:space="preserve">организмов. Особенности строения и процессов </w:t>
            </w:r>
            <w:r w:rsidRPr="00F63321">
              <w:rPr>
                <w:lang w:val="ru-RU"/>
              </w:rPr>
              <w:br/>
            </w:r>
            <w:r w:rsidRPr="00F63321">
              <w:rPr>
                <w:rFonts w:ascii="Times New Roman" w:eastAsia="Times New Roman" w:hAnsi="Times New Roman"/>
                <w:color w:val="000000"/>
                <w:sz w:val="24"/>
                <w:lang w:val="ru-RU"/>
              </w:rPr>
              <w:t xml:space="preserve">жизнедеятельности у </w:t>
            </w:r>
            <w:r w:rsidRPr="00F63321">
              <w:rPr>
                <w:lang w:val="ru-RU"/>
              </w:rPr>
              <w:br/>
            </w:r>
            <w:r w:rsidRPr="00F63321">
              <w:rPr>
                <w:rFonts w:ascii="Times New Roman" w:eastAsia="Times New Roman" w:hAnsi="Times New Roman"/>
                <w:color w:val="000000"/>
                <w:sz w:val="24"/>
                <w:lang w:val="ru-RU"/>
              </w:rPr>
              <w:t xml:space="preserve">растений, </w:t>
            </w:r>
            <w:r w:rsidRPr="00F63321">
              <w:rPr>
                <w:lang w:val="ru-RU"/>
              </w:rPr>
              <w:br/>
            </w:r>
            <w:proofErr w:type="spellStart"/>
            <w:proofErr w:type="gramStart"/>
            <w:r w:rsidRPr="00F63321">
              <w:rPr>
                <w:rFonts w:ascii="Times New Roman" w:eastAsia="Times New Roman" w:hAnsi="Times New Roman"/>
                <w:color w:val="000000"/>
                <w:sz w:val="24"/>
                <w:lang w:val="ru-RU"/>
              </w:rPr>
              <w:t>животных,бактерий</w:t>
            </w:r>
            <w:proofErr w:type="spellEnd"/>
            <w:proofErr w:type="gramEnd"/>
            <w:r w:rsidRPr="00F63321">
              <w:rPr>
                <w:rFonts w:ascii="Times New Roman" w:eastAsia="Times New Roman" w:hAnsi="Times New Roman"/>
                <w:color w:val="000000"/>
                <w:sz w:val="24"/>
                <w:lang w:val="ru-RU"/>
              </w:rPr>
              <w:t xml:space="preserve"> и </w:t>
            </w:r>
            <w:r w:rsidRPr="00F63321">
              <w:rPr>
                <w:lang w:val="ru-RU"/>
              </w:rPr>
              <w:br/>
            </w:r>
            <w:r w:rsidRPr="00F63321">
              <w:rPr>
                <w:rFonts w:ascii="Times New Roman" w:eastAsia="Times New Roman" w:hAnsi="Times New Roman"/>
                <w:color w:val="000000"/>
                <w:sz w:val="24"/>
                <w:lang w:val="ru-RU"/>
              </w:rPr>
              <w:t xml:space="preserve">грибов. </w:t>
            </w:r>
            <w:proofErr w:type="spellStart"/>
            <w:r>
              <w:rPr>
                <w:rFonts w:ascii="Times New Roman" w:eastAsia="Times New Roman" w:hAnsi="Times New Roman"/>
                <w:color w:val="000000"/>
                <w:sz w:val="24"/>
              </w:rPr>
              <w:t>Наблюдение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за</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потреблением</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воды</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 xml:space="preserve">растением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sidRPr="009B41F4">
              <w:rPr>
                <w:rFonts w:ascii="Times New Roman" w:eastAsia="Times New Roman" w:hAnsi="Times New Roman"/>
                <w:color w:val="000000"/>
                <w:sz w:val="24"/>
                <w:highlight w:val="yellow"/>
              </w:rPr>
              <w:t>2</w:t>
            </w:r>
            <w:r w:rsidRPr="009B41F4">
              <w:rPr>
                <w:rFonts w:ascii="Times New Roman" w:eastAsia="Times New Roman" w:hAnsi="Times New Roman"/>
                <w:color w:val="000000"/>
                <w:sz w:val="24"/>
                <w:highlight w:val="yellow"/>
                <w:lang w:val="ru-RU"/>
              </w:rPr>
              <w:t>7</w:t>
            </w:r>
            <w:r w:rsidR="003E53E2" w:rsidRPr="009B41F4">
              <w:rPr>
                <w:rFonts w:ascii="Times New Roman" w:eastAsia="Times New Roman" w:hAnsi="Times New Roman"/>
                <w:color w:val="000000"/>
                <w:sz w:val="24"/>
                <w:highlight w:val="yellow"/>
              </w:rPr>
              <w:t>.12.2022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89028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ight="288"/>
              <w:rPr>
                <w:lang w:val="ru-RU"/>
              </w:rPr>
            </w:pPr>
            <w:r w:rsidRPr="00F63321">
              <w:rPr>
                <w:rFonts w:ascii="Times New Roman" w:eastAsia="Times New Roman" w:hAnsi="Times New Roman"/>
                <w:color w:val="000000"/>
                <w:sz w:val="24"/>
                <w:lang w:val="ru-RU"/>
              </w:rPr>
              <w:t>Свойства организмов</w:t>
            </w:r>
            <w:proofErr w:type="gramStart"/>
            <w:r w:rsidRPr="00F63321">
              <w:rPr>
                <w:rFonts w:ascii="Times New Roman" w:eastAsia="Times New Roman" w:hAnsi="Times New Roman"/>
                <w:color w:val="000000"/>
                <w:sz w:val="24"/>
                <w:lang w:val="ru-RU"/>
              </w:rPr>
              <w:t>. организм</w:t>
            </w:r>
            <w:proofErr w:type="gramEnd"/>
            <w:r w:rsidRPr="00F63321">
              <w:rPr>
                <w:rFonts w:ascii="Times New Roman" w:eastAsia="Times New Roman" w:hAnsi="Times New Roman"/>
                <w:color w:val="000000"/>
                <w:sz w:val="24"/>
                <w:lang w:val="ru-RU"/>
              </w:rPr>
              <w:t xml:space="preserve"> - единое целое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0</w:t>
            </w:r>
            <w:r w:rsidR="003E53E2">
              <w:rPr>
                <w:rFonts w:ascii="Times New Roman" w:eastAsia="Times New Roman" w:hAnsi="Times New Roman"/>
                <w:color w:val="000000"/>
                <w:sz w:val="24"/>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28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Pr>
                <w:lang w:val="ru-RU"/>
              </w:rPr>
            </w:pPr>
            <w:r w:rsidRPr="00F63321">
              <w:rPr>
                <w:rFonts w:ascii="Times New Roman" w:eastAsia="Times New Roman" w:hAnsi="Times New Roman"/>
                <w:color w:val="000000"/>
                <w:sz w:val="24"/>
                <w:lang w:val="ru-RU"/>
              </w:rPr>
              <w:t>Разнообразие организмов и их классификация.</w:t>
            </w:r>
          </w:p>
          <w:p w:rsidR="0089028B" w:rsidRPr="00F63321" w:rsidRDefault="003E53E2">
            <w:pPr>
              <w:autoSpaceDE w:val="0"/>
              <w:autoSpaceDN w:val="0"/>
              <w:spacing w:before="70" w:after="0" w:line="271" w:lineRule="auto"/>
              <w:ind w:left="72"/>
              <w:rPr>
                <w:lang w:val="ru-RU"/>
              </w:rPr>
            </w:pPr>
            <w:r w:rsidRPr="00F63321">
              <w:rPr>
                <w:rFonts w:ascii="Times New Roman" w:eastAsia="Times New Roman" w:hAnsi="Times New Roman"/>
                <w:color w:val="000000"/>
                <w:sz w:val="24"/>
                <w:lang w:val="ru-RU"/>
              </w:rPr>
              <w:t xml:space="preserve">Бактерии и вирусы как </w:t>
            </w:r>
            <w:r w:rsidRPr="00F63321">
              <w:rPr>
                <w:lang w:val="ru-RU"/>
              </w:rPr>
              <w:br/>
            </w:r>
            <w:r w:rsidRPr="00F63321">
              <w:rPr>
                <w:rFonts w:ascii="Times New Roman" w:eastAsia="Times New Roman" w:hAnsi="Times New Roman"/>
                <w:color w:val="000000"/>
                <w:sz w:val="24"/>
                <w:lang w:val="ru-RU"/>
              </w:rPr>
              <w:t>формы жизни</w:t>
            </w:r>
            <w:proofErr w:type="gramStart"/>
            <w:r w:rsidRPr="00F63321">
              <w:rPr>
                <w:rFonts w:ascii="Times New Roman" w:eastAsia="Times New Roman" w:hAnsi="Times New Roman"/>
                <w:color w:val="000000"/>
                <w:sz w:val="24"/>
                <w:lang w:val="ru-RU"/>
              </w:rPr>
              <w:t>. значение</w:t>
            </w:r>
            <w:proofErr w:type="gramEnd"/>
            <w:r w:rsidRPr="00F63321">
              <w:rPr>
                <w:rFonts w:ascii="Times New Roman" w:eastAsia="Times New Roman" w:hAnsi="Times New Roman"/>
                <w:color w:val="000000"/>
                <w:sz w:val="24"/>
                <w:lang w:val="ru-RU"/>
              </w:rPr>
              <w:t xml:space="preserve"> их в природе и для человека.</w:t>
            </w:r>
          </w:p>
          <w:p w:rsidR="0089028B" w:rsidRPr="00F63321" w:rsidRDefault="003E53E2">
            <w:pPr>
              <w:autoSpaceDE w:val="0"/>
              <w:autoSpaceDN w:val="0"/>
              <w:spacing w:before="70" w:after="0" w:line="271" w:lineRule="auto"/>
              <w:ind w:left="72" w:right="144"/>
              <w:rPr>
                <w:lang w:val="ru-RU"/>
              </w:rPr>
            </w:pPr>
            <w:r w:rsidRPr="00F63321">
              <w:rPr>
                <w:rFonts w:ascii="Times New Roman" w:eastAsia="Times New Roman" w:hAnsi="Times New Roman"/>
                <w:color w:val="000000"/>
                <w:sz w:val="24"/>
                <w:lang w:val="ru-RU"/>
              </w:rPr>
              <w:t xml:space="preserve">Ознакомление с </w:t>
            </w:r>
            <w:r w:rsidRPr="00F63321">
              <w:rPr>
                <w:lang w:val="ru-RU"/>
              </w:rPr>
              <w:br/>
            </w:r>
            <w:r w:rsidRPr="00F63321">
              <w:rPr>
                <w:rFonts w:ascii="Times New Roman" w:eastAsia="Times New Roman" w:hAnsi="Times New Roman"/>
                <w:color w:val="000000"/>
                <w:sz w:val="24"/>
                <w:lang w:val="ru-RU"/>
              </w:rPr>
              <w:t>принципами систематики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7</w:t>
            </w:r>
            <w:r w:rsidR="003E53E2">
              <w:rPr>
                <w:rFonts w:ascii="Times New Roman" w:eastAsia="Times New Roman" w:hAnsi="Times New Roman"/>
                <w:color w:val="000000"/>
                <w:sz w:val="24"/>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89028B">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Pr>
                <w:lang w:val="ru-RU"/>
              </w:rPr>
            </w:pPr>
            <w:r w:rsidRPr="00F63321">
              <w:rPr>
                <w:rFonts w:ascii="Times New Roman" w:eastAsia="Times New Roman" w:hAnsi="Times New Roman"/>
                <w:color w:val="000000"/>
                <w:sz w:val="24"/>
                <w:lang w:val="ru-RU"/>
              </w:rPr>
              <w:t>Понятие о среде обитания. Водная среда обитания.</w:t>
            </w:r>
          </w:p>
          <w:p w:rsidR="0089028B" w:rsidRPr="00F63321" w:rsidRDefault="003E53E2">
            <w:pPr>
              <w:autoSpaceDE w:val="0"/>
              <w:autoSpaceDN w:val="0"/>
              <w:spacing w:before="70" w:after="0" w:line="274" w:lineRule="auto"/>
              <w:ind w:left="72" w:right="576"/>
              <w:rPr>
                <w:lang w:val="ru-RU"/>
              </w:rPr>
            </w:pPr>
            <w:r w:rsidRPr="00F63321">
              <w:rPr>
                <w:rFonts w:ascii="Times New Roman" w:eastAsia="Times New Roman" w:hAnsi="Times New Roman"/>
                <w:color w:val="000000"/>
                <w:sz w:val="24"/>
                <w:lang w:val="ru-RU"/>
              </w:rPr>
              <w:t xml:space="preserve">Представители и </w:t>
            </w:r>
            <w:r w:rsidRPr="00F63321">
              <w:rPr>
                <w:lang w:val="ru-RU"/>
              </w:rPr>
              <w:br/>
            </w:r>
            <w:r w:rsidRPr="00F63321">
              <w:rPr>
                <w:rFonts w:ascii="Times New Roman" w:eastAsia="Times New Roman" w:hAnsi="Times New Roman"/>
                <w:color w:val="000000"/>
                <w:sz w:val="24"/>
                <w:lang w:val="ru-RU"/>
              </w:rPr>
              <w:t xml:space="preserve">особенности среды </w:t>
            </w:r>
            <w:r w:rsidRPr="00F63321">
              <w:rPr>
                <w:lang w:val="ru-RU"/>
              </w:rPr>
              <w:br/>
            </w:r>
            <w:r w:rsidRPr="00F63321">
              <w:rPr>
                <w:rFonts w:ascii="Times New Roman" w:eastAsia="Times New Roman" w:hAnsi="Times New Roman"/>
                <w:color w:val="000000"/>
                <w:sz w:val="24"/>
                <w:lang w:val="ru-RU"/>
              </w:rPr>
              <w:t>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4</w:t>
            </w:r>
            <w:r w:rsidR="003E53E2">
              <w:rPr>
                <w:rFonts w:ascii="Times New Roman" w:eastAsia="Times New Roman" w:hAnsi="Times New Roman"/>
                <w:color w:val="000000"/>
                <w:sz w:val="24"/>
              </w:rPr>
              <w:t>.01.2023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19.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ind w:left="72"/>
              <w:rPr>
                <w:lang w:val="ru-RU"/>
              </w:rPr>
            </w:pPr>
            <w:r w:rsidRPr="00F63321">
              <w:rPr>
                <w:rFonts w:ascii="Times New Roman" w:eastAsia="Times New Roman" w:hAnsi="Times New Roman"/>
                <w:color w:val="000000"/>
                <w:sz w:val="24"/>
                <w:lang w:val="ru-RU"/>
              </w:rPr>
              <w:t xml:space="preserve">Наземно - воздушная седа обитания. Представители и особенности среды </w:t>
            </w:r>
            <w:r w:rsidRPr="00F63321">
              <w:rPr>
                <w:lang w:val="ru-RU"/>
              </w:rPr>
              <w:br/>
            </w:r>
            <w:r w:rsidRPr="00F63321">
              <w:rPr>
                <w:rFonts w:ascii="Times New Roman" w:eastAsia="Times New Roman" w:hAnsi="Times New Roman"/>
                <w:color w:val="000000"/>
                <w:sz w:val="24"/>
                <w:lang w:val="ru-RU"/>
              </w:rPr>
              <w:t>обитания организмами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lang w:val="ru-RU"/>
              </w:rPr>
              <w:t>31</w:t>
            </w:r>
            <w:r>
              <w:rPr>
                <w:rFonts w:ascii="Times New Roman" w:eastAsia="Times New Roman" w:hAnsi="Times New Roman"/>
                <w:color w:val="000000"/>
                <w:sz w:val="24"/>
              </w:rPr>
              <w:t>.0</w:t>
            </w:r>
            <w:r>
              <w:rPr>
                <w:rFonts w:ascii="Times New Roman" w:eastAsia="Times New Roman" w:hAnsi="Times New Roman"/>
                <w:color w:val="000000"/>
                <w:sz w:val="24"/>
                <w:lang w:val="ru-RU"/>
              </w:rPr>
              <w:t>1</w:t>
            </w:r>
            <w:r w:rsidR="003E53E2">
              <w:rPr>
                <w:rFonts w:ascii="Times New Roman" w:eastAsia="Times New Roman" w:hAnsi="Times New Roman"/>
                <w:color w:val="000000"/>
                <w:sz w:val="24"/>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right="144"/>
              <w:jc w:val="center"/>
            </w:pPr>
            <w:r>
              <w:rPr>
                <w:rFonts w:ascii="Times New Roman" w:eastAsia="Times New Roman" w:hAnsi="Times New Roman"/>
                <w:color w:val="000000"/>
                <w:sz w:val="24"/>
              </w:rPr>
              <w:t>Устный опрос; Тестирование;</w:t>
            </w:r>
          </w:p>
        </w:tc>
      </w:tr>
      <w:tr w:rsidR="0089028B">
        <w:trPr>
          <w:trHeight w:hRule="exact" w:val="21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71" w:lineRule="auto"/>
              <w:ind w:left="72" w:right="432"/>
              <w:rPr>
                <w:lang w:val="ru-RU"/>
              </w:rPr>
            </w:pPr>
            <w:r w:rsidRPr="00F63321">
              <w:rPr>
                <w:rFonts w:ascii="Times New Roman" w:eastAsia="Times New Roman" w:hAnsi="Times New Roman"/>
                <w:color w:val="000000"/>
                <w:sz w:val="24"/>
                <w:lang w:val="ru-RU"/>
              </w:rPr>
              <w:t xml:space="preserve">Почвенная и </w:t>
            </w:r>
            <w:r w:rsidRPr="00F63321">
              <w:rPr>
                <w:lang w:val="ru-RU"/>
              </w:rPr>
              <w:br/>
            </w:r>
            <w:proofErr w:type="spellStart"/>
            <w:r w:rsidRPr="00F63321">
              <w:rPr>
                <w:rFonts w:ascii="Times New Roman" w:eastAsia="Times New Roman" w:hAnsi="Times New Roman"/>
                <w:color w:val="000000"/>
                <w:sz w:val="24"/>
                <w:lang w:val="ru-RU"/>
              </w:rPr>
              <w:t>внутриорганизмен</w:t>
            </w:r>
            <w:proofErr w:type="spellEnd"/>
            <w:r w:rsidRPr="00F63321">
              <w:rPr>
                <w:rFonts w:ascii="Times New Roman" w:eastAsia="Times New Roman" w:hAnsi="Times New Roman"/>
                <w:color w:val="000000"/>
                <w:sz w:val="24"/>
                <w:lang w:val="ru-RU"/>
              </w:rPr>
              <w:t xml:space="preserve"> - </w:t>
            </w:r>
            <w:proofErr w:type="spellStart"/>
            <w:r w:rsidRPr="00F63321">
              <w:rPr>
                <w:rFonts w:ascii="Times New Roman" w:eastAsia="Times New Roman" w:hAnsi="Times New Roman"/>
                <w:color w:val="000000"/>
                <w:sz w:val="24"/>
                <w:lang w:val="ru-RU"/>
              </w:rPr>
              <w:t>ная</w:t>
            </w:r>
            <w:proofErr w:type="spellEnd"/>
            <w:r w:rsidRPr="00F63321">
              <w:rPr>
                <w:rFonts w:ascii="Times New Roman" w:eastAsia="Times New Roman" w:hAnsi="Times New Roman"/>
                <w:color w:val="000000"/>
                <w:sz w:val="24"/>
                <w:lang w:val="ru-RU"/>
              </w:rPr>
              <w:t xml:space="preserve"> среды обитания.</w:t>
            </w:r>
          </w:p>
          <w:p w:rsidR="0089028B" w:rsidRPr="00F63321" w:rsidRDefault="003E53E2">
            <w:pPr>
              <w:autoSpaceDE w:val="0"/>
              <w:autoSpaceDN w:val="0"/>
              <w:spacing w:before="70" w:after="0" w:line="271" w:lineRule="auto"/>
              <w:ind w:left="72" w:right="432"/>
              <w:rPr>
                <w:lang w:val="ru-RU"/>
              </w:rPr>
            </w:pPr>
            <w:r w:rsidRPr="00F63321">
              <w:rPr>
                <w:rFonts w:ascii="Times New Roman" w:eastAsia="Times New Roman" w:hAnsi="Times New Roman"/>
                <w:color w:val="000000"/>
                <w:sz w:val="24"/>
                <w:lang w:val="ru-RU"/>
              </w:rPr>
              <w:t xml:space="preserve">Представители и </w:t>
            </w:r>
            <w:r w:rsidRPr="00F63321">
              <w:rPr>
                <w:lang w:val="ru-RU"/>
              </w:rPr>
              <w:br/>
            </w:r>
            <w:r w:rsidRPr="00F63321">
              <w:rPr>
                <w:rFonts w:ascii="Times New Roman" w:eastAsia="Times New Roman" w:hAnsi="Times New Roman"/>
                <w:color w:val="000000"/>
                <w:sz w:val="24"/>
                <w:lang w:val="ru-RU"/>
              </w:rPr>
              <w:t xml:space="preserve">особенности сред </w:t>
            </w:r>
            <w:r w:rsidRPr="00F63321">
              <w:rPr>
                <w:lang w:val="ru-RU"/>
              </w:rPr>
              <w:br/>
            </w:r>
            <w:r w:rsidRPr="00F63321">
              <w:rPr>
                <w:rFonts w:ascii="Times New Roman" w:eastAsia="Times New Roman" w:hAnsi="Times New Roman"/>
                <w:color w:val="000000"/>
                <w:sz w:val="24"/>
                <w:lang w:val="ru-RU"/>
              </w:rPr>
              <w:t>обитания организмами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7</w:t>
            </w:r>
            <w:r w:rsidR="003E53E2">
              <w:rPr>
                <w:rFonts w:ascii="Times New Roman" w:eastAsia="Times New Roman" w:hAnsi="Times New Roman"/>
                <w:color w:val="000000"/>
                <w:sz w:val="24"/>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bl>
    <w:p w:rsidR="0089028B" w:rsidRDefault="0089028B">
      <w:pPr>
        <w:autoSpaceDE w:val="0"/>
        <w:autoSpaceDN w:val="0"/>
        <w:spacing w:after="0" w:line="14" w:lineRule="exact"/>
      </w:pPr>
    </w:p>
    <w:p w:rsidR="0089028B" w:rsidRDefault="0089028B">
      <w:pPr>
        <w:sectPr w:rsidR="0089028B">
          <w:pgSz w:w="11900" w:h="16840"/>
          <w:pgMar w:top="284" w:right="650" w:bottom="616" w:left="666" w:header="720" w:footer="720" w:gutter="0"/>
          <w:cols w:space="720" w:equalWidth="0">
            <w:col w:w="10584" w:space="0"/>
          </w:cols>
          <w:docGrid w:linePitch="360"/>
        </w:sectPr>
      </w:pPr>
    </w:p>
    <w:p w:rsidR="0089028B" w:rsidRDefault="0089028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9028B">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3" w:lineRule="auto"/>
              <w:ind w:left="72" w:right="288"/>
              <w:rPr>
                <w:lang w:val="ru-RU"/>
              </w:rPr>
            </w:pPr>
            <w:r w:rsidRPr="00F63321">
              <w:rPr>
                <w:rFonts w:ascii="Times New Roman" w:eastAsia="Times New Roman" w:hAnsi="Times New Roman"/>
                <w:color w:val="000000"/>
                <w:sz w:val="24"/>
                <w:lang w:val="ru-RU"/>
              </w:rPr>
              <w:t xml:space="preserve">Приспособления </w:t>
            </w:r>
            <w:r w:rsidRPr="00F63321">
              <w:rPr>
                <w:lang w:val="ru-RU"/>
              </w:rPr>
              <w:br/>
            </w:r>
            <w:r w:rsidRPr="00F63321">
              <w:rPr>
                <w:rFonts w:ascii="Times New Roman" w:eastAsia="Times New Roman" w:hAnsi="Times New Roman"/>
                <w:color w:val="000000"/>
                <w:sz w:val="24"/>
                <w:lang w:val="ru-RU"/>
              </w:rPr>
              <w:t xml:space="preserve">организмов к среде </w:t>
            </w:r>
            <w:r w:rsidRPr="00F63321">
              <w:rPr>
                <w:lang w:val="ru-RU"/>
              </w:rPr>
              <w:br/>
            </w:r>
            <w:r w:rsidRPr="00F63321">
              <w:rPr>
                <w:rFonts w:ascii="Times New Roman" w:eastAsia="Times New Roman" w:hAnsi="Times New Roman"/>
                <w:color w:val="000000"/>
                <w:sz w:val="24"/>
                <w:lang w:val="ru-RU"/>
              </w:rPr>
              <w:t xml:space="preserve">обитания. Выявление </w:t>
            </w:r>
            <w:r w:rsidRPr="00F63321">
              <w:rPr>
                <w:lang w:val="ru-RU"/>
              </w:rPr>
              <w:br/>
            </w:r>
            <w:proofErr w:type="spellStart"/>
            <w:r w:rsidRPr="00F63321">
              <w:rPr>
                <w:rFonts w:ascii="Times New Roman" w:eastAsia="Times New Roman" w:hAnsi="Times New Roman"/>
                <w:color w:val="000000"/>
                <w:sz w:val="24"/>
                <w:lang w:val="ru-RU"/>
              </w:rPr>
              <w:t>прис</w:t>
            </w:r>
            <w:proofErr w:type="spellEnd"/>
            <w:r w:rsidRPr="00F63321">
              <w:rPr>
                <w:rFonts w:ascii="Times New Roman" w:eastAsia="Times New Roman" w:hAnsi="Times New Roman"/>
                <w:color w:val="000000"/>
                <w:sz w:val="24"/>
                <w:lang w:val="ru-RU"/>
              </w:rPr>
              <w:t xml:space="preserve">- </w:t>
            </w:r>
            <w:proofErr w:type="spellStart"/>
            <w:r w:rsidRPr="00F63321">
              <w:rPr>
                <w:rFonts w:ascii="Times New Roman" w:eastAsia="Times New Roman" w:hAnsi="Times New Roman"/>
                <w:color w:val="000000"/>
                <w:sz w:val="24"/>
                <w:lang w:val="ru-RU"/>
              </w:rPr>
              <w:t>пособлений</w:t>
            </w:r>
            <w:proofErr w:type="spellEnd"/>
            <w:r w:rsidRPr="00F63321">
              <w:rPr>
                <w:rFonts w:ascii="Times New Roman" w:eastAsia="Times New Roman" w:hAnsi="Times New Roman"/>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 xml:space="preserve">организмов к среде </w:t>
            </w:r>
            <w:r w:rsidRPr="00F63321">
              <w:rPr>
                <w:lang w:val="ru-RU"/>
              </w:rPr>
              <w:br/>
            </w:r>
            <w:proofErr w:type="gramStart"/>
            <w:r w:rsidRPr="00F63321">
              <w:rPr>
                <w:rFonts w:ascii="Times New Roman" w:eastAsia="Times New Roman" w:hAnsi="Times New Roman"/>
                <w:color w:val="000000"/>
                <w:sz w:val="24"/>
                <w:lang w:val="ru-RU"/>
              </w:rPr>
              <w:t>обитания(</w:t>
            </w:r>
            <w:proofErr w:type="gramEnd"/>
            <w:r w:rsidRPr="00F63321">
              <w:rPr>
                <w:rFonts w:ascii="Times New Roman" w:eastAsia="Times New Roman" w:hAnsi="Times New Roman"/>
                <w:color w:val="000000"/>
                <w:sz w:val="24"/>
                <w:lang w:val="ru-RU"/>
              </w:rPr>
              <w:t xml:space="preserve">на конкретных примерах)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4</w:t>
            </w:r>
            <w:r w:rsidR="003E53E2">
              <w:rPr>
                <w:rFonts w:ascii="Times New Roman" w:eastAsia="Times New Roman" w:hAnsi="Times New Roman"/>
                <w:color w:val="000000"/>
                <w:sz w:val="24"/>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ight="432"/>
              <w:rPr>
                <w:lang w:val="ru-RU"/>
              </w:rPr>
            </w:pPr>
            <w:r w:rsidRPr="00F63321">
              <w:rPr>
                <w:rFonts w:ascii="Times New Roman" w:eastAsia="Times New Roman" w:hAnsi="Times New Roman"/>
                <w:color w:val="000000"/>
                <w:sz w:val="24"/>
                <w:lang w:val="ru-RU"/>
              </w:rPr>
              <w:t>Сезонные изменения в жизни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1</w:t>
            </w:r>
            <w:r w:rsidR="003E53E2">
              <w:rPr>
                <w:rFonts w:ascii="Times New Roman" w:eastAsia="Times New Roman" w:hAnsi="Times New Roman"/>
                <w:color w:val="000000"/>
                <w:sz w:val="24"/>
              </w:rPr>
              <w:t>.02.2023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jc w:val="center"/>
            </w:pPr>
            <w:r>
              <w:rPr>
                <w:rFonts w:ascii="Times New Roman" w:eastAsia="Times New Roman" w:hAnsi="Times New Roman"/>
                <w:color w:val="000000"/>
                <w:sz w:val="24"/>
              </w:rPr>
              <w:t>23.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100" w:after="0"/>
              <w:ind w:left="72" w:right="144"/>
              <w:rPr>
                <w:lang w:val="ru-RU"/>
              </w:rPr>
            </w:pPr>
            <w:r w:rsidRPr="00F63321">
              <w:rPr>
                <w:rFonts w:ascii="Times New Roman" w:eastAsia="Times New Roman" w:hAnsi="Times New Roman"/>
                <w:color w:val="000000"/>
                <w:sz w:val="24"/>
                <w:lang w:val="ru-RU"/>
              </w:rPr>
              <w:t xml:space="preserve">Понятие о природном </w:t>
            </w:r>
            <w:r w:rsidRPr="00F63321">
              <w:rPr>
                <w:lang w:val="ru-RU"/>
              </w:rPr>
              <w:br/>
            </w:r>
            <w:r w:rsidRPr="00F63321">
              <w:rPr>
                <w:rFonts w:ascii="Times New Roman" w:eastAsia="Times New Roman" w:hAnsi="Times New Roman"/>
                <w:color w:val="000000"/>
                <w:sz w:val="24"/>
                <w:lang w:val="ru-RU"/>
              </w:rPr>
              <w:t xml:space="preserve">сообществе. Взаимосвязи организмов в природных сообществах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100" w:after="0" w:line="230" w:lineRule="auto"/>
              <w:jc w:val="center"/>
            </w:pPr>
            <w:r>
              <w:rPr>
                <w:rFonts w:ascii="Times New Roman" w:eastAsia="Times New Roman" w:hAnsi="Times New Roman"/>
                <w:color w:val="000000"/>
                <w:sz w:val="24"/>
                <w:lang w:val="ru-RU"/>
              </w:rPr>
              <w:t>28</w:t>
            </w:r>
            <w:r>
              <w:rPr>
                <w:rFonts w:ascii="Times New Roman" w:eastAsia="Times New Roman" w:hAnsi="Times New Roman"/>
                <w:color w:val="000000"/>
                <w:sz w:val="24"/>
              </w:rPr>
              <w:t>.0</w:t>
            </w:r>
            <w:r>
              <w:rPr>
                <w:rFonts w:ascii="Times New Roman" w:eastAsia="Times New Roman" w:hAnsi="Times New Roman"/>
                <w:color w:val="000000"/>
                <w:sz w:val="24"/>
                <w:lang w:val="ru-RU"/>
              </w:rPr>
              <w:t>2</w:t>
            </w:r>
            <w:r w:rsidR="003E53E2">
              <w:rPr>
                <w:rFonts w:ascii="Times New Roman" w:eastAsia="Times New Roman" w:hAnsi="Times New Roman"/>
                <w:color w:val="000000"/>
                <w:sz w:val="24"/>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89028B">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ind w:left="72" w:right="432"/>
              <w:rPr>
                <w:lang w:val="ru-RU"/>
              </w:rPr>
            </w:pPr>
            <w:r w:rsidRPr="00F63321">
              <w:rPr>
                <w:rFonts w:ascii="Times New Roman" w:eastAsia="Times New Roman" w:hAnsi="Times New Roman"/>
                <w:color w:val="000000"/>
                <w:sz w:val="24"/>
                <w:lang w:val="ru-RU"/>
              </w:rPr>
              <w:t xml:space="preserve">Пищевые связи в </w:t>
            </w:r>
            <w:r w:rsidRPr="00F63321">
              <w:rPr>
                <w:lang w:val="ru-RU"/>
              </w:rPr>
              <w:br/>
            </w:r>
            <w:r w:rsidRPr="00F63321">
              <w:rPr>
                <w:rFonts w:ascii="Times New Roman" w:eastAsia="Times New Roman" w:hAnsi="Times New Roman"/>
                <w:color w:val="000000"/>
                <w:sz w:val="24"/>
                <w:lang w:val="ru-RU"/>
              </w:rPr>
              <w:t xml:space="preserve">сообществах. Пищевые звенья, цепи и сети </w:t>
            </w:r>
            <w:r w:rsidRPr="00F63321">
              <w:rPr>
                <w:lang w:val="ru-RU"/>
              </w:rPr>
              <w:br/>
            </w:r>
            <w:r w:rsidRPr="00F63321">
              <w:rPr>
                <w:rFonts w:ascii="Times New Roman" w:eastAsia="Times New Roman" w:hAnsi="Times New Roman"/>
                <w:color w:val="000000"/>
                <w:sz w:val="24"/>
                <w:lang w:val="ru-RU"/>
              </w:rPr>
              <w:t>питания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7</w:t>
            </w:r>
            <w:r w:rsidR="003E53E2">
              <w:rPr>
                <w:rFonts w:ascii="Times New Roman" w:eastAsia="Times New Roman" w:hAnsi="Times New Roman"/>
                <w:color w:val="000000"/>
                <w:sz w:val="24"/>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1" w:lineRule="auto"/>
              <w:ind w:left="72"/>
              <w:rPr>
                <w:lang w:val="ru-RU"/>
              </w:rPr>
            </w:pPr>
            <w:r w:rsidRPr="00F63321">
              <w:rPr>
                <w:rFonts w:ascii="Times New Roman" w:eastAsia="Times New Roman" w:hAnsi="Times New Roman"/>
                <w:color w:val="000000"/>
                <w:sz w:val="24"/>
                <w:lang w:val="ru-RU"/>
              </w:rPr>
              <w:t xml:space="preserve">Производители, </w:t>
            </w:r>
            <w:r w:rsidRPr="00F63321">
              <w:rPr>
                <w:lang w:val="ru-RU"/>
              </w:rPr>
              <w:br/>
            </w:r>
            <w:r w:rsidRPr="00F63321">
              <w:rPr>
                <w:rFonts w:ascii="Times New Roman" w:eastAsia="Times New Roman" w:hAnsi="Times New Roman"/>
                <w:color w:val="000000"/>
                <w:sz w:val="24"/>
                <w:lang w:val="ru-RU"/>
              </w:rPr>
              <w:t xml:space="preserve">потребители и </w:t>
            </w:r>
            <w:r w:rsidRPr="00F63321">
              <w:rPr>
                <w:lang w:val="ru-RU"/>
              </w:rPr>
              <w:br/>
            </w:r>
            <w:r w:rsidRPr="00F63321">
              <w:rPr>
                <w:rFonts w:ascii="Times New Roman" w:eastAsia="Times New Roman" w:hAnsi="Times New Roman"/>
                <w:color w:val="000000"/>
                <w:sz w:val="24"/>
                <w:lang w:val="ru-RU"/>
              </w:rPr>
              <w:t xml:space="preserve">разрушители органических веществ в природных </w:t>
            </w:r>
            <w:r w:rsidRPr="00F63321">
              <w:rPr>
                <w:lang w:val="ru-RU"/>
              </w:rPr>
              <w:br/>
            </w:r>
            <w:r w:rsidRPr="00F63321">
              <w:rPr>
                <w:rFonts w:ascii="Times New Roman" w:eastAsia="Times New Roman" w:hAnsi="Times New Roman"/>
                <w:color w:val="000000"/>
                <w:sz w:val="24"/>
                <w:lang w:val="ru-RU"/>
              </w:rPr>
              <w:t>сообществах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4</w:t>
            </w:r>
            <w:r w:rsidR="003E53E2">
              <w:rPr>
                <w:rFonts w:ascii="Times New Roman" w:eastAsia="Times New Roman" w:hAnsi="Times New Roman"/>
                <w:color w:val="000000"/>
                <w:sz w:val="24"/>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1" w:lineRule="auto"/>
              <w:ind w:left="72" w:right="144"/>
              <w:rPr>
                <w:lang w:val="ru-RU"/>
              </w:rPr>
            </w:pPr>
            <w:r w:rsidRPr="00F63321">
              <w:rPr>
                <w:rFonts w:ascii="Times New Roman" w:eastAsia="Times New Roman" w:hAnsi="Times New Roman"/>
                <w:color w:val="000000"/>
                <w:sz w:val="24"/>
                <w:lang w:val="ru-RU"/>
              </w:rPr>
              <w:t xml:space="preserve">Примеры природных </w:t>
            </w:r>
            <w:r w:rsidRPr="00F63321">
              <w:rPr>
                <w:lang w:val="ru-RU"/>
              </w:rPr>
              <w:br/>
            </w:r>
            <w:r w:rsidRPr="00F63321">
              <w:rPr>
                <w:rFonts w:ascii="Times New Roman" w:eastAsia="Times New Roman" w:hAnsi="Times New Roman"/>
                <w:color w:val="000000"/>
                <w:sz w:val="24"/>
                <w:lang w:val="ru-RU"/>
              </w:rPr>
              <w:t xml:space="preserve">сообществ. Изучение </w:t>
            </w:r>
            <w:r w:rsidRPr="00F63321">
              <w:rPr>
                <w:lang w:val="ru-RU"/>
              </w:rPr>
              <w:br/>
            </w:r>
            <w:r w:rsidRPr="00F63321">
              <w:rPr>
                <w:rFonts w:ascii="Times New Roman" w:eastAsia="Times New Roman" w:hAnsi="Times New Roman"/>
                <w:color w:val="000000"/>
                <w:sz w:val="24"/>
                <w:lang w:val="ru-RU"/>
              </w:rPr>
              <w:t xml:space="preserve">природных сообществ (на примере леса, озера, </w:t>
            </w:r>
            <w:r w:rsidRPr="00F63321">
              <w:rPr>
                <w:lang w:val="ru-RU"/>
              </w:rPr>
              <w:br/>
            </w:r>
            <w:proofErr w:type="spellStart"/>
            <w:proofErr w:type="gramStart"/>
            <w:r w:rsidRPr="00F63321">
              <w:rPr>
                <w:rFonts w:ascii="Times New Roman" w:eastAsia="Times New Roman" w:hAnsi="Times New Roman"/>
                <w:color w:val="000000"/>
                <w:sz w:val="24"/>
                <w:lang w:val="ru-RU"/>
              </w:rPr>
              <w:t>луга,пруда</w:t>
            </w:r>
            <w:proofErr w:type="spellEnd"/>
            <w:proofErr w:type="gramEnd"/>
            <w:r w:rsidRPr="00F63321">
              <w:rPr>
                <w:rFonts w:ascii="Times New Roman" w:eastAsia="Times New Roman" w:hAnsi="Times New Roman"/>
                <w:color w:val="000000"/>
                <w:sz w:val="24"/>
                <w:lang w:val="ru-RU"/>
              </w:rPr>
              <w:t xml:space="preserve"> и т.д.)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1</w:t>
            </w:r>
            <w:r w:rsidR="003E53E2">
              <w:rPr>
                <w:rFonts w:ascii="Times New Roman" w:eastAsia="Times New Roman" w:hAnsi="Times New Roman"/>
                <w:color w:val="000000"/>
                <w:sz w:val="24"/>
              </w:rPr>
              <w:t>.03.2023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78" w:lineRule="auto"/>
              <w:ind w:left="72"/>
              <w:rPr>
                <w:lang w:val="ru-RU"/>
              </w:rPr>
            </w:pPr>
            <w:r w:rsidRPr="00F63321">
              <w:rPr>
                <w:rFonts w:ascii="Times New Roman" w:eastAsia="Times New Roman" w:hAnsi="Times New Roman"/>
                <w:color w:val="000000"/>
                <w:sz w:val="24"/>
                <w:lang w:val="ru-RU"/>
              </w:rPr>
              <w:t xml:space="preserve">Ландшафты: природные и культурные. Изучение </w:t>
            </w:r>
            <w:r w:rsidRPr="00F63321">
              <w:rPr>
                <w:lang w:val="ru-RU"/>
              </w:rPr>
              <w:br/>
            </w:r>
            <w:r w:rsidRPr="00F63321">
              <w:rPr>
                <w:rFonts w:ascii="Times New Roman" w:eastAsia="Times New Roman" w:hAnsi="Times New Roman"/>
                <w:color w:val="000000"/>
                <w:sz w:val="24"/>
                <w:lang w:val="ru-RU"/>
              </w:rPr>
              <w:t xml:space="preserve">сезонных явлений в жизни природных сообществ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4</w:t>
            </w:r>
            <w:r w:rsidR="003E53E2">
              <w:rPr>
                <w:rFonts w:ascii="Times New Roman" w:eastAsia="Times New Roman" w:hAnsi="Times New Roman"/>
                <w:color w:val="000000"/>
                <w:sz w:val="24"/>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28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86" w:lineRule="auto"/>
              <w:ind w:left="72"/>
            </w:pPr>
            <w:r w:rsidRPr="00F63321">
              <w:rPr>
                <w:rFonts w:ascii="Times New Roman" w:eastAsia="Times New Roman" w:hAnsi="Times New Roman"/>
                <w:color w:val="000000"/>
                <w:sz w:val="24"/>
                <w:lang w:val="ru-RU"/>
              </w:rPr>
              <w:t xml:space="preserve">Ландшафты: природные и культурные. Изучение </w:t>
            </w:r>
            <w:r w:rsidRPr="00F63321">
              <w:rPr>
                <w:lang w:val="ru-RU"/>
              </w:rPr>
              <w:br/>
            </w:r>
            <w:r w:rsidRPr="00F63321">
              <w:rPr>
                <w:rFonts w:ascii="Times New Roman" w:eastAsia="Times New Roman" w:hAnsi="Times New Roman"/>
                <w:color w:val="000000"/>
                <w:sz w:val="24"/>
                <w:lang w:val="ru-RU"/>
              </w:rPr>
              <w:t xml:space="preserve">сезонных явлений в жизни природных </w:t>
            </w:r>
            <w:r w:rsidRPr="00F63321">
              <w:rPr>
                <w:lang w:val="ru-RU"/>
              </w:rPr>
              <w:br/>
            </w:r>
            <w:r w:rsidRPr="00F63321">
              <w:rPr>
                <w:rFonts w:ascii="Times New Roman" w:eastAsia="Times New Roman" w:hAnsi="Times New Roman"/>
                <w:color w:val="000000"/>
                <w:sz w:val="24"/>
                <w:lang w:val="ru-RU"/>
              </w:rPr>
              <w:t xml:space="preserve">сообществ Природные </w:t>
            </w:r>
            <w:r w:rsidRPr="00F63321">
              <w:rPr>
                <w:lang w:val="ru-RU"/>
              </w:rPr>
              <w:br/>
            </w:r>
            <w:r w:rsidRPr="00F63321">
              <w:rPr>
                <w:rFonts w:ascii="Times New Roman" w:eastAsia="Times New Roman" w:hAnsi="Times New Roman"/>
                <w:color w:val="000000"/>
                <w:sz w:val="24"/>
                <w:lang w:val="ru-RU"/>
              </w:rPr>
              <w:t xml:space="preserve">зоны Земли, их обитатели. </w:t>
            </w:r>
            <w:proofErr w:type="spellStart"/>
            <w:r>
              <w:rPr>
                <w:rFonts w:ascii="Times New Roman" w:eastAsia="Times New Roman" w:hAnsi="Times New Roman"/>
                <w:color w:val="000000"/>
                <w:sz w:val="24"/>
              </w:rPr>
              <w:t>Флора</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фауна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природных</w:t>
            </w:r>
            <w:proofErr w:type="spellEnd"/>
            <w:r>
              <w:rPr>
                <w:rFonts w:ascii="Times New Roman" w:eastAsia="Times New Roman" w:hAnsi="Times New Roman"/>
                <w:color w:val="000000"/>
                <w:sz w:val="24"/>
              </w:rPr>
              <w:t xml:space="preserve"> зон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ind w:left="72"/>
            </w:pPr>
            <w:r>
              <w:rPr>
                <w:rFonts w:ascii="Times New Roman" w:eastAsia="Times New Roman" w:hAnsi="Times New Roman"/>
                <w:color w:val="000000"/>
                <w:sz w:val="24"/>
              </w:rPr>
              <w:t>1</w:t>
            </w:r>
            <w:r>
              <w:rPr>
                <w:rFonts w:ascii="Times New Roman" w:eastAsia="Times New Roman" w:hAnsi="Times New Roman"/>
                <w:color w:val="000000"/>
                <w:sz w:val="24"/>
                <w:lang w:val="ru-RU"/>
              </w:rPr>
              <w:t>1</w:t>
            </w:r>
            <w:r w:rsidR="003E53E2">
              <w:rPr>
                <w:rFonts w:ascii="Times New Roman" w:eastAsia="Times New Roman" w:hAnsi="Times New Roman"/>
                <w:color w:val="000000"/>
                <w:sz w:val="24"/>
              </w:rPr>
              <w:t xml:space="preserve">.04.2023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pPr>
            <w:r>
              <w:rPr>
                <w:rFonts w:ascii="Times New Roman" w:eastAsia="Times New Roman" w:hAnsi="Times New Roman"/>
                <w:color w:val="000000"/>
                <w:sz w:val="24"/>
              </w:rPr>
              <w:t xml:space="preserve"> Диктант;</w:t>
            </w:r>
          </w:p>
        </w:tc>
      </w:tr>
    </w:tbl>
    <w:p w:rsidR="0089028B" w:rsidRDefault="0089028B">
      <w:pPr>
        <w:autoSpaceDE w:val="0"/>
        <w:autoSpaceDN w:val="0"/>
        <w:spacing w:after="0" w:line="14" w:lineRule="exact"/>
      </w:pPr>
    </w:p>
    <w:p w:rsidR="0089028B" w:rsidRDefault="0089028B">
      <w:pPr>
        <w:sectPr w:rsidR="0089028B">
          <w:pgSz w:w="11900" w:h="16840"/>
          <w:pgMar w:top="284" w:right="650" w:bottom="950" w:left="666" w:header="720" w:footer="720" w:gutter="0"/>
          <w:cols w:space="720" w:equalWidth="0">
            <w:col w:w="10584" w:space="0"/>
          </w:cols>
          <w:docGrid w:linePitch="360"/>
        </w:sectPr>
      </w:pPr>
    </w:p>
    <w:p w:rsidR="0089028B" w:rsidRDefault="0089028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9028B">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29.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1" w:lineRule="auto"/>
              <w:ind w:left="72" w:right="432"/>
              <w:rPr>
                <w:lang w:val="ru-RU"/>
              </w:rPr>
            </w:pPr>
            <w:r w:rsidRPr="00F63321">
              <w:rPr>
                <w:rFonts w:ascii="Times New Roman" w:eastAsia="Times New Roman" w:hAnsi="Times New Roman"/>
                <w:color w:val="000000"/>
                <w:sz w:val="24"/>
                <w:lang w:val="ru-RU"/>
              </w:rPr>
              <w:t xml:space="preserve">Изменения в природе в связи с развитием </w:t>
            </w:r>
            <w:r w:rsidRPr="00F63321">
              <w:rPr>
                <w:lang w:val="ru-RU"/>
              </w:rPr>
              <w:br/>
            </w:r>
            <w:r w:rsidRPr="00F63321">
              <w:rPr>
                <w:rFonts w:ascii="Times New Roman" w:eastAsia="Times New Roman" w:hAnsi="Times New Roman"/>
                <w:color w:val="000000"/>
                <w:sz w:val="24"/>
                <w:lang w:val="ru-RU"/>
              </w:rPr>
              <w:t xml:space="preserve">сельского хозяйства, </w:t>
            </w:r>
            <w:r w:rsidRPr="00F63321">
              <w:rPr>
                <w:lang w:val="ru-RU"/>
              </w:rPr>
              <w:br/>
            </w:r>
            <w:r w:rsidRPr="00F63321">
              <w:rPr>
                <w:rFonts w:ascii="Times New Roman" w:eastAsia="Times New Roman" w:hAnsi="Times New Roman"/>
                <w:color w:val="000000"/>
                <w:sz w:val="24"/>
                <w:lang w:val="ru-RU"/>
              </w:rPr>
              <w:t>производства и ростом численности населения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8</w:t>
            </w:r>
            <w:r w:rsidR="003E53E2">
              <w:rPr>
                <w:rFonts w:ascii="Times New Roman" w:eastAsia="Times New Roman" w:hAnsi="Times New Roman"/>
                <w:color w:val="000000"/>
                <w:sz w:val="24"/>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89028B" w:rsidRPr="00641B31">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30.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ind w:left="72" w:right="288"/>
            </w:pPr>
            <w:r w:rsidRPr="00F63321">
              <w:rPr>
                <w:rFonts w:ascii="Times New Roman" w:eastAsia="Times New Roman" w:hAnsi="Times New Roman"/>
                <w:color w:val="000000"/>
                <w:sz w:val="24"/>
                <w:lang w:val="ru-RU"/>
              </w:rPr>
              <w:t xml:space="preserve">Влияние человека на </w:t>
            </w:r>
            <w:r w:rsidRPr="00F63321">
              <w:rPr>
                <w:lang w:val="ru-RU"/>
              </w:rPr>
              <w:br/>
            </w:r>
            <w:r w:rsidRPr="00F63321">
              <w:rPr>
                <w:rFonts w:ascii="Times New Roman" w:eastAsia="Times New Roman" w:hAnsi="Times New Roman"/>
                <w:color w:val="000000"/>
                <w:sz w:val="24"/>
                <w:lang w:val="ru-RU"/>
              </w:rPr>
              <w:t xml:space="preserve">живую природу с ходом истории. </w:t>
            </w:r>
            <w:proofErr w:type="spellStart"/>
            <w:r>
              <w:rPr>
                <w:rFonts w:ascii="Times New Roman" w:eastAsia="Times New Roman" w:hAnsi="Times New Roman"/>
                <w:color w:val="000000"/>
                <w:sz w:val="24"/>
              </w:rPr>
              <w:t>Глобальные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экологические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проблемы</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5</w:t>
            </w:r>
            <w:r w:rsidR="003E53E2">
              <w:rPr>
                <w:rFonts w:ascii="Times New Roman" w:eastAsia="Times New Roman" w:hAnsi="Times New Roman"/>
                <w:color w:val="000000"/>
                <w:sz w:val="24"/>
              </w:rPr>
              <w:t>.04.2023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81" w:lineRule="auto"/>
              <w:ind w:left="72"/>
              <w:rPr>
                <w:lang w:val="ru-RU"/>
              </w:rPr>
            </w:pPr>
            <w:r w:rsidRPr="00F63321">
              <w:rPr>
                <w:rFonts w:ascii="Times New Roman" w:eastAsia="Times New Roman" w:hAnsi="Times New Roman"/>
                <w:color w:val="000000"/>
                <w:sz w:val="24"/>
                <w:lang w:val="ru-RU"/>
              </w:rPr>
              <w:t xml:space="preserve">Устный опрос; Самооценка с </w:t>
            </w:r>
            <w:r w:rsidRPr="00F63321">
              <w:rPr>
                <w:lang w:val="ru-RU"/>
              </w:rPr>
              <w:br/>
            </w:r>
            <w:proofErr w:type="spellStart"/>
            <w:proofErr w:type="gramStart"/>
            <w:r w:rsidRPr="00F63321">
              <w:rPr>
                <w:rFonts w:ascii="Times New Roman" w:eastAsia="Times New Roman" w:hAnsi="Times New Roman"/>
                <w:color w:val="000000"/>
                <w:sz w:val="24"/>
                <w:lang w:val="ru-RU"/>
              </w:rPr>
              <w:t>использованием«</w:t>
            </w:r>
            <w:proofErr w:type="gramEnd"/>
            <w:r w:rsidRPr="00F63321">
              <w:rPr>
                <w:rFonts w:ascii="Times New Roman" w:eastAsia="Times New Roman" w:hAnsi="Times New Roman"/>
                <w:color w:val="000000"/>
                <w:sz w:val="24"/>
                <w:lang w:val="ru-RU"/>
              </w:rPr>
              <w:t>Оценочного</w:t>
            </w:r>
            <w:proofErr w:type="spellEnd"/>
            <w:r w:rsidRPr="00F63321">
              <w:rPr>
                <w:rFonts w:ascii="Times New Roman" w:eastAsia="Times New Roman" w:hAnsi="Times New Roman"/>
                <w:color w:val="000000"/>
                <w:sz w:val="24"/>
                <w:lang w:val="ru-RU"/>
              </w:rPr>
              <w:t xml:space="preserve"> </w:t>
            </w:r>
            <w:r w:rsidRPr="00F63321">
              <w:rPr>
                <w:lang w:val="ru-RU"/>
              </w:rPr>
              <w:br/>
            </w:r>
            <w:r w:rsidRPr="00F63321">
              <w:rPr>
                <w:rFonts w:ascii="Times New Roman" w:eastAsia="Times New Roman" w:hAnsi="Times New Roman"/>
                <w:color w:val="000000"/>
                <w:sz w:val="24"/>
                <w:lang w:val="ru-RU"/>
              </w:rPr>
              <w:t>листа»;</w:t>
            </w:r>
          </w:p>
        </w:tc>
      </w:tr>
      <w:tr w:rsidR="0089028B">
        <w:trPr>
          <w:trHeight w:hRule="exact" w:val="28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31.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ind w:left="72" w:right="144"/>
              <w:rPr>
                <w:lang w:val="ru-RU"/>
              </w:rPr>
            </w:pPr>
            <w:r w:rsidRPr="00F63321">
              <w:rPr>
                <w:rFonts w:ascii="Times New Roman" w:eastAsia="Times New Roman" w:hAnsi="Times New Roman"/>
                <w:color w:val="000000"/>
                <w:sz w:val="24"/>
                <w:lang w:val="ru-RU"/>
              </w:rPr>
              <w:t xml:space="preserve">Загрязнение воздушной и водной оболочек Земли, потери почв, их </w:t>
            </w:r>
            <w:r w:rsidRPr="00F63321">
              <w:rPr>
                <w:lang w:val="ru-RU"/>
              </w:rPr>
              <w:br/>
            </w:r>
            <w:r w:rsidRPr="00F63321">
              <w:rPr>
                <w:rFonts w:ascii="Times New Roman" w:eastAsia="Times New Roman" w:hAnsi="Times New Roman"/>
                <w:color w:val="000000"/>
                <w:sz w:val="24"/>
                <w:lang w:val="ru-RU"/>
              </w:rPr>
              <w:t>предотвращение.</w:t>
            </w:r>
          </w:p>
          <w:p w:rsidR="0089028B" w:rsidRPr="00F63321" w:rsidRDefault="003E53E2">
            <w:pPr>
              <w:autoSpaceDE w:val="0"/>
              <w:autoSpaceDN w:val="0"/>
              <w:spacing w:before="70" w:after="0"/>
              <w:ind w:left="72" w:right="144"/>
              <w:rPr>
                <w:lang w:val="ru-RU"/>
              </w:rPr>
            </w:pPr>
            <w:r w:rsidRPr="00F63321">
              <w:rPr>
                <w:rFonts w:ascii="Times New Roman" w:eastAsia="Times New Roman" w:hAnsi="Times New Roman"/>
                <w:color w:val="000000"/>
                <w:sz w:val="24"/>
                <w:lang w:val="ru-RU"/>
              </w:rPr>
              <w:t xml:space="preserve">Проведение акции по </w:t>
            </w:r>
            <w:r w:rsidRPr="00F63321">
              <w:rPr>
                <w:lang w:val="ru-RU"/>
              </w:rPr>
              <w:br/>
            </w:r>
            <w:r w:rsidRPr="00F63321">
              <w:rPr>
                <w:rFonts w:ascii="Times New Roman" w:eastAsia="Times New Roman" w:hAnsi="Times New Roman"/>
                <w:color w:val="000000"/>
                <w:sz w:val="24"/>
                <w:lang w:val="ru-RU"/>
              </w:rPr>
              <w:t xml:space="preserve">уборке мусора на берегу Волги или на </w:t>
            </w:r>
            <w:r w:rsidRPr="00F63321">
              <w:rPr>
                <w:lang w:val="ru-RU"/>
              </w:rPr>
              <w:br/>
            </w:r>
            <w:r w:rsidRPr="00F63321">
              <w:rPr>
                <w:rFonts w:ascii="Times New Roman" w:eastAsia="Times New Roman" w:hAnsi="Times New Roman"/>
                <w:color w:val="000000"/>
                <w:sz w:val="24"/>
                <w:lang w:val="ru-RU"/>
              </w:rPr>
              <w:t>пришкольной территории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2</w:t>
            </w:r>
            <w:r w:rsidR="003E53E2">
              <w:rPr>
                <w:rFonts w:ascii="Times New Roman" w:eastAsia="Times New Roman" w:hAnsi="Times New Roman"/>
                <w:color w:val="000000"/>
                <w:sz w:val="24"/>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71" w:lineRule="auto"/>
              <w:ind w:left="72" w:right="144"/>
            </w:pPr>
            <w:r>
              <w:rPr>
                <w:rFonts w:ascii="Times New Roman" w:eastAsia="Times New Roman" w:hAnsi="Times New Roman"/>
                <w:color w:val="000000"/>
                <w:sz w:val="24"/>
              </w:rPr>
              <w:t>Устный опрос; Практическая работа;</w:t>
            </w:r>
          </w:p>
        </w:tc>
      </w:tr>
      <w:tr w:rsidR="0089028B">
        <w:trPr>
          <w:trHeight w:hRule="exact" w:val="31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32.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83" w:lineRule="auto"/>
              <w:ind w:left="72"/>
            </w:pPr>
            <w:r w:rsidRPr="00F63321">
              <w:rPr>
                <w:rFonts w:ascii="Times New Roman" w:eastAsia="Times New Roman" w:hAnsi="Times New Roman"/>
                <w:color w:val="000000"/>
                <w:sz w:val="24"/>
                <w:lang w:val="ru-RU"/>
              </w:rPr>
              <w:t xml:space="preserve">Пути сохранения </w:t>
            </w:r>
            <w:r w:rsidRPr="00F63321">
              <w:rPr>
                <w:lang w:val="ru-RU"/>
              </w:rPr>
              <w:br/>
            </w:r>
            <w:r w:rsidRPr="00F63321">
              <w:rPr>
                <w:rFonts w:ascii="Times New Roman" w:eastAsia="Times New Roman" w:hAnsi="Times New Roman"/>
                <w:color w:val="000000"/>
                <w:sz w:val="24"/>
                <w:lang w:val="ru-RU"/>
              </w:rPr>
              <w:t xml:space="preserve">биологического </w:t>
            </w:r>
            <w:r w:rsidRPr="00F63321">
              <w:rPr>
                <w:lang w:val="ru-RU"/>
              </w:rPr>
              <w:br/>
            </w:r>
            <w:r w:rsidRPr="00F63321">
              <w:rPr>
                <w:rFonts w:ascii="Times New Roman" w:eastAsia="Times New Roman" w:hAnsi="Times New Roman"/>
                <w:color w:val="000000"/>
                <w:sz w:val="24"/>
                <w:lang w:val="ru-RU"/>
              </w:rPr>
              <w:t xml:space="preserve">разнообразия. Охраняемые территории (заповедники, заказники, национальные парки, памятники </w:t>
            </w:r>
            <w:r w:rsidRPr="00F63321">
              <w:rPr>
                <w:lang w:val="ru-RU"/>
              </w:rPr>
              <w:br/>
            </w:r>
            <w:r w:rsidRPr="00F63321">
              <w:rPr>
                <w:rFonts w:ascii="Times New Roman" w:eastAsia="Times New Roman" w:hAnsi="Times New Roman"/>
                <w:color w:val="000000"/>
                <w:sz w:val="24"/>
                <w:lang w:val="ru-RU"/>
              </w:rPr>
              <w:t xml:space="preserve">природы). </w:t>
            </w:r>
            <w:proofErr w:type="spellStart"/>
            <w:r>
              <w:rPr>
                <w:rFonts w:ascii="Times New Roman" w:eastAsia="Times New Roman" w:hAnsi="Times New Roman"/>
                <w:color w:val="000000"/>
                <w:sz w:val="24"/>
              </w:rPr>
              <w:t>Красная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книга</w:t>
            </w:r>
            <w:proofErr w:type="spellEnd"/>
            <w:r>
              <w:rPr>
                <w:rFonts w:ascii="Times New Roman" w:eastAsia="Times New Roman" w:hAnsi="Times New Roman"/>
                <w:color w:val="000000"/>
                <w:sz w:val="24"/>
              </w:rPr>
              <w:t>.</w:t>
            </w:r>
          </w:p>
          <w:p w:rsidR="0089028B" w:rsidRDefault="003E53E2">
            <w:pPr>
              <w:autoSpaceDE w:val="0"/>
              <w:autoSpaceDN w:val="0"/>
              <w:spacing w:before="70" w:after="0" w:line="262" w:lineRule="auto"/>
              <w:ind w:left="72" w:right="576"/>
            </w:pPr>
            <w:r>
              <w:rPr>
                <w:rFonts w:ascii="Times New Roman" w:eastAsia="Times New Roman" w:hAnsi="Times New Roman"/>
                <w:color w:val="000000"/>
                <w:sz w:val="24"/>
              </w:rPr>
              <w:t>Осознание жизни как великой ценности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lang w:val="ru-RU"/>
              </w:rPr>
              <w:t>09</w:t>
            </w:r>
            <w:r w:rsidR="003E53E2">
              <w:rPr>
                <w:rFonts w:ascii="Times New Roman" w:eastAsia="Times New Roman" w:hAnsi="Times New Roman"/>
                <w:color w:val="000000"/>
                <w:sz w:val="24"/>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89028B">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33.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576"/>
            </w:pPr>
            <w:r>
              <w:rPr>
                <w:rFonts w:ascii="Times New Roman" w:eastAsia="Times New Roman" w:hAnsi="Times New Roman"/>
                <w:color w:val="000000"/>
                <w:sz w:val="24"/>
              </w:rPr>
              <w:t>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1</w:t>
            </w:r>
            <w:r>
              <w:rPr>
                <w:rFonts w:ascii="Times New Roman" w:eastAsia="Times New Roman" w:hAnsi="Times New Roman"/>
                <w:color w:val="000000"/>
                <w:sz w:val="24"/>
                <w:lang w:val="ru-RU"/>
              </w:rPr>
              <w:t>6</w:t>
            </w:r>
            <w:r w:rsidR="003E53E2">
              <w:rPr>
                <w:rFonts w:ascii="Times New Roman" w:eastAsia="Times New Roman" w:hAnsi="Times New Roman"/>
                <w:color w:val="000000"/>
                <w:sz w:val="24"/>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Контрольная работа;</w:t>
            </w:r>
          </w:p>
        </w:tc>
      </w:tr>
      <w:tr w:rsidR="0089028B">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jc w:val="center"/>
            </w:pPr>
            <w:r>
              <w:rPr>
                <w:rFonts w:ascii="Times New Roman" w:eastAsia="Times New Roman" w:hAnsi="Times New Roman"/>
                <w:color w:val="000000"/>
                <w:sz w:val="24"/>
              </w:rPr>
              <w:t>34.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71" w:lineRule="auto"/>
              <w:ind w:left="72"/>
            </w:pPr>
            <w:r>
              <w:rPr>
                <w:rFonts w:ascii="Times New Roman" w:eastAsia="Times New Roman" w:hAnsi="Times New Roman"/>
                <w:color w:val="000000"/>
                <w:sz w:val="24"/>
              </w:rPr>
              <w:t xml:space="preserve">Летние </w:t>
            </w:r>
            <w:r>
              <w:br/>
            </w:r>
            <w:r>
              <w:rPr>
                <w:rFonts w:ascii="Times New Roman" w:eastAsia="Times New Roman" w:hAnsi="Times New Roman"/>
                <w:color w:val="000000"/>
                <w:sz w:val="24"/>
              </w:rPr>
              <w:t>задания.Исследовательская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F63321">
            <w:pPr>
              <w:autoSpaceDE w:val="0"/>
              <w:autoSpaceDN w:val="0"/>
              <w:spacing w:before="98" w:after="0" w:line="230" w:lineRule="auto"/>
              <w:jc w:val="center"/>
            </w:pPr>
            <w:r>
              <w:rPr>
                <w:rFonts w:ascii="Times New Roman" w:eastAsia="Times New Roman" w:hAnsi="Times New Roman"/>
                <w:color w:val="000000"/>
                <w:sz w:val="24"/>
              </w:rPr>
              <w:t>2</w:t>
            </w:r>
            <w:r>
              <w:rPr>
                <w:rFonts w:ascii="Times New Roman" w:eastAsia="Times New Roman" w:hAnsi="Times New Roman"/>
                <w:color w:val="000000"/>
                <w:sz w:val="24"/>
                <w:lang w:val="ru-RU"/>
              </w:rPr>
              <w:t>3</w:t>
            </w:r>
            <w:r w:rsidR="003E53E2">
              <w:rPr>
                <w:rFonts w:ascii="Times New Roman" w:eastAsia="Times New Roman" w:hAnsi="Times New Roman"/>
                <w:color w:val="000000"/>
                <w:sz w:val="24"/>
              </w:rPr>
              <w:t>.05.2023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w:t>
            </w:r>
          </w:p>
        </w:tc>
      </w:tr>
      <w:tr w:rsidR="0089028B">
        <w:trPr>
          <w:trHeight w:hRule="exact" w:val="808"/>
        </w:trPr>
        <w:tc>
          <w:tcPr>
            <w:tcW w:w="34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Pr="00F63321" w:rsidRDefault="003E53E2">
            <w:pPr>
              <w:autoSpaceDE w:val="0"/>
              <w:autoSpaceDN w:val="0"/>
              <w:spacing w:before="98" w:after="0" w:line="262" w:lineRule="auto"/>
              <w:ind w:left="72" w:right="576"/>
              <w:rPr>
                <w:lang w:val="ru-RU"/>
              </w:rPr>
            </w:pPr>
            <w:r w:rsidRPr="00F63321">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4"/>
            </w:pPr>
            <w:r>
              <w:rPr>
                <w:rFonts w:ascii="Times New Roman" w:eastAsia="Times New Roman" w:hAnsi="Times New Roman"/>
                <w:color w:val="000000"/>
                <w:sz w:val="24"/>
              </w:rPr>
              <w:t>34</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2</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3E53E2">
            <w:pPr>
              <w:autoSpaceDE w:val="0"/>
              <w:autoSpaceDN w:val="0"/>
              <w:spacing w:before="98" w:after="0" w:line="230" w:lineRule="auto"/>
              <w:ind w:left="72"/>
            </w:pPr>
            <w:r>
              <w:rPr>
                <w:rFonts w:ascii="Times New Roman" w:eastAsia="Times New Roman" w:hAnsi="Times New Roman"/>
                <w:color w:val="000000"/>
                <w:sz w:val="24"/>
              </w:rPr>
              <w:t>13</w:t>
            </w:r>
          </w:p>
        </w:tc>
        <w:tc>
          <w:tcPr>
            <w:tcW w:w="30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028B" w:rsidRDefault="0089028B"/>
        </w:tc>
      </w:tr>
    </w:tbl>
    <w:p w:rsidR="0089028B" w:rsidRDefault="0089028B">
      <w:pPr>
        <w:autoSpaceDE w:val="0"/>
        <w:autoSpaceDN w:val="0"/>
        <w:spacing w:after="0" w:line="14" w:lineRule="exact"/>
      </w:pPr>
    </w:p>
    <w:p w:rsidR="0089028B" w:rsidRDefault="0089028B">
      <w:pPr>
        <w:sectPr w:rsidR="0089028B">
          <w:pgSz w:w="11900" w:h="16840"/>
          <w:pgMar w:top="284" w:right="650" w:bottom="1440" w:left="666" w:header="720" w:footer="720" w:gutter="0"/>
          <w:cols w:space="720" w:equalWidth="0">
            <w:col w:w="10584" w:space="0"/>
          </w:cols>
          <w:docGrid w:linePitch="360"/>
        </w:sectPr>
      </w:pPr>
    </w:p>
    <w:p w:rsidR="0089028B" w:rsidRDefault="0089028B">
      <w:pPr>
        <w:autoSpaceDE w:val="0"/>
        <w:autoSpaceDN w:val="0"/>
        <w:spacing w:after="78" w:line="220" w:lineRule="exact"/>
      </w:pPr>
    </w:p>
    <w:p w:rsidR="007F04B0" w:rsidRDefault="007F04B0">
      <w:pPr>
        <w:rPr>
          <w:lang w:val="ru-RU"/>
        </w:rPr>
      </w:pPr>
      <w:r w:rsidRPr="007F04B0">
        <w:rPr>
          <w:lang w:val="ru-RU"/>
        </w:rPr>
        <w:t xml:space="preserve">Критерии оценивания по предмету БИОЛОГИЯ </w:t>
      </w:r>
    </w:p>
    <w:p w:rsidR="0089028B" w:rsidRPr="007F04B0" w:rsidRDefault="007F04B0">
      <w:pPr>
        <w:rPr>
          <w:lang w:val="ru-RU"/>
        </w:rPr>
        <w:sectPr w:rsidR="0089028B" w:rsidRPr="007F04B0">
          <w:pgSz w:w="11900" w:h="16840"/>
          <w:pgMar w:top="298" w:right="650" w:bottom="1440" w:left="666" w:header="720" w:footer="720" w:gutter="0"/>
          <w:cols w:space="720" w:equalWidth="0">
            <w:col w:w="10584" w:space="0"/>
          </w:cols>
          <w:docGrid w:linePitch="360"/>
        </w:sectPr>
      </w:pPr>
      <w:r w:rsidRPr="007F04B0">
        <w:rPr>
          <w:lang w:val="ru-RU"/>
        </w:rPr>
        <w:t xml:space="preserve">Оценивание устного ответа обучающихся Высокий уровень - отметка «5» ставится в случае: 1. Знания, понимания, глубины усвоения обучающимся всего </w:t>
      </w:r>
      <w:proofErr w:type="spellStart"/>
      <w:r w:rsidRPr="007F04B0">
        <w:rPr>
          <w:lang w:val="ru-RU"/>
        </w:rPr>
        <w:t>объѐма</w:t>
      </w:r>
      <w:proofErr w:type="spellEnd"/>
      <w:r w:rsidRPr="007F04B0">
        <w:rPr>
          <w:lang w:val="ru-RU"/>
        </w:rPr>
        <w:t xml:space="preserve"> программного материала. 2. Умения выделять главные положения в изученном материале, на основании фактов и примеров обобщать, делать выводы, устанавливать </w:t>
      </w:r>
      <w:proofErr w:type="spellStart"/>
      <w:r w:rsidRPr="007F04B0">
        <w:rPr>
          <w:lang w:val="ru-RU"/>
        </w:rPr>
        <w:t>межпредметные</w:t>
      </w:r>
      <w:proofErr w:type="spellEnd"/>
      <w:r w:rsidRPr="007F04B0">
        <w:rPr>
          <w:lang w:val="ru-RU"/>
        </w:rPr>
        <w:t xml:space="preserve"> и </w:t>
      </w:r>
      <w:proofErr w:type="spellStart"/>
      <w:r w:rsidRPr="007F04B0">
        <w:rPr>
          <w:lang w:val="ru-RU"/>
        </w:rPr>
        <w:t>внутрипредметные</w:t>
      </w:r>
      <w:proofErr w:type="spellEnd"/>
      <w:r w:rsidRPr="007F04B0">
        <w:rPr>
          <w:lang w:val="ru-RU"/>
        </w:rPr>
        <w:t xml:space="preserve"> связи, творчески применяет полученные знания в незнакомой ситуации. 3. Отсутствие ошибок и </w:t>
      </w:r>
      <w:proofErr w:type="spellStart"/>
      <w:r w:rsidRPr="007F04B0">
        <w:rPr>
          <w:lang w:val="ru-RU"/>
        </w:rPr>
        <w:t>недочѐтов</w:t>
      </w:r>
      <w:proofErr w:type="spellEnd"/>
      <w:r w:rsidRPr="007F04B0">
        <w:rPr>
          <w:lang w:val="ru-RU"/>
        </w:rPr>
        <w:t xml:space="preserve">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Повышенный уровень - отметка «4»: 1. Знание всего изученного программного материала. 2. Умений выделять главные положения в изученном материале, на основании фактов и примеров обобщать, делать выводы, устанавливать </w:t>
      </w:r>
      <w:proofErr w:type="spellStart"/>
      <w:r w:rsidRPr="007F04B0">
        <w:rPr>
          <w:lang w:val="ru-RU"/>
        </w:rPr>
        <w:t>внутрипредметные</w:t>
      </w:r>
      <w:proofErr w:type="spellEnd"/>
      <w:r w:rsidRPr="007F04B0">
        <w:rPr>
          <w:lang w:val="ru-RU"/>
        </w:rPr>
        <w:t xml:space="preserve"> связи, применять полученные знания на практике. 3. Незначительные (негрубые) ошибки и </w:t>
      </w:r>
      <w:proofErr w:type="spellStart"/>
      <w:r w:rsidRPr="007F04B0">
        <w:rPr>
          <w:lang w:val="ru-RU"/>
        </w:rPr>
        <w:t>недочѐты</w:t>
      </w:r>
      <w:proofErr w:type="spellEnd"/>
      <w:r w:rsidRPr="007F04B0">
        <w:rPr>
          <w:lang w:val="ru-RU"/>
        </w:rPr>
        <w:t xml:space="preserve"> при воспроизведении изученного материала, соблюдение основных правил культуры устной речи. Базовый уровень - отметка «3» (уровень представлений, сочетающихся с элементами научных понятий): 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2. Умение работать на уровне воспроизведения, затруднения при ответах на </w:t>
      </w:r>
      <w:proofErr w:type="spellStart"/>
      <w:r w:rsidRPr="007F04B0">
        <w:rPr>
          <w:lang w:val="ru-RU"/>
        </w:rPr>
        <w:t>видоизменѐнные</w:t>
      </w:r>
      <w:proofErr w:type="spellEnd"/>
      <w:r w:rsidRPr="007F04B0">
        <w:rPr>
          <w:lang w:val="ru-RU"/>
        </w:rPr>
        <w:t xml:space="preserve"> вопросы. 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Пониженный уровень - отметка «2»: 1. Знание и усвоение материала на уровне ниже минимальных требований программы, отдельные представления об изученном материале. 2. Отсутствие умений работать на уровне воспроизведения, затруднения при ответах на стандартные вопросы. 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 Оценка выполнения практических (лабораторных) работ Отметка «5» ставится, если ученик: 1) правильно определил цель опыта; 2) выполнил работу в полном объеме с соблюдением необходимой последовательности проведения опытов и измерений; 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 5) проявляет организационно-трудовые умения (поддерживает чистоту рабочего места и порядок на столе, экономно использует расходные материалы). 6) эксперимент осуществляет по плану с учетом техники безопасности и правил </w:t>
      </w:r>
      <w:proofErr w:type="spellStart"/>
      <w:r w:rsidRPr="007F04B0">
        <w:rPr>
          <w:lang w:val="ru-RU"/>
        </w:rPr>
        <w:t>работыс</w:t>
      </w:r>
      <w:proofErr w:type="spellEnd"/>
      <w:r w:rsidRPr="007F04B0">
        <w:rPr>
          <w:lang w:val="ru-RU"/>
        </w:rPr>
        <w:t xml:space="preserve"> материалами и оборудованием. Отметка «4» ставится, если ученик выполнил требования к оценке "5", но: 1. опыт проводил в условиях, не обеспечивающих достаточной точности измерений; 2. или было допущено два-три недочета; 3. или не более одной негрубой ошибки и одного недочета, 4. или эксперимент проведен не полностью; 5. или в описании наблюдений из опыта допустил неточности, выводы сделал неполные. Отметка «3» ставится, если ученик: 1. правильно определил цель опыта; работу выполняет правильно не менее чем наполовину, однако </w:t>
      </w:r>
      <w:proofErr w:type="spellStart"/>
      <w:r w:rsidRPr="007F04B0">
        <w:rPr>
          <w:lang w:val="ru-RU"/>
        </w:rPr>
        <w:t>объѐм</w:t>
      </w:r>
      <w:proofErr w:type="spellEnd"/>
      <w:r w:rsidRPr="007F04B0">
        <w:rPr>
          <w:lang w:val="ru-RU"/>
        </w:rPr>
        <w:t xml:space="preserve"> выполненной части таков, что позволяет получить правильные результаты и выводы по основным, принципиально важным задачам работы; 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3. опыт проводился в нерациональных условиях, что привело к получению результатов с большей погрешностью; или в </w:t>
      </w:r>
      <w:proofErr w:type="spellStart"/>
      <w:r w:rsidRPr="007F04B0">
        <w:rPr>
          <w:lang w:val="ru-RU"/>
        </w:rPr>
        <w:t>отчѐте</w:t>
      </w:r>
      <w:proofErr w:type="spellEnd"/>
      <w:r w:rsidRPr="007F04B0">
        <w:rPr>
          <w:lang w:val="ru-RU"/>
        </w:rPr>
        <w:t xml:space="preserve">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 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Отметка «2» ставится, если ученик: 1. не определил самостоятельно цель опыта; выполнил работу не полностью, не подготовил нужное оборудование и объем выполненной части </w:t>
      </w:r>
      <w:r w:rsidRPr="007F04B0">
        <w:rPr>
          <w:lang w:val="ru-RU"/>
        </w:rPr>
        <w:lastRenderedPageBreak/>
        <w:t>работы не позволяет сделать правильных выводов; 2. или опыты, измерения, вычисления, наблюдения производились неправильно; 3. или в ходе работы и в отчете обнаружились в совокупности все недостатки, отмеченные в требованиях к оценке «3» 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Оценка самостоятельных письменных работ Отметка «5» ставится, если ученик 1. выполнил работу без ошибок и недочетов; 2 допустил не более одного недочета. Отметка «4» ставится, если ученик выполнил работу полностью, но допустил в ней: 1. не более одной негрубой ошибки и одного недочета; 2. или не более двух недочетов. Отметка «3» ставится, если ученик правильно выполнил не менее 2/3 работы или допустил: 1. не более двух грубых ошибок; 2. или не более одной грубой и одной негрубой ошибки и одного недочета; 3. или не более двух-трех негрубых ошибок; 4. или одной негрубой ошибки и трех недочетов; 5. или при отсутствии ошибок, но при наличии четырех-пяти недочетов. Отметка «2» ставится, если ученик: 1. допустил число ошибок и недочетов превосходящее норму, при которой может быть выставлена отметка «3»; 2. или если правильно выполнил менее половины работы. Оценка выполнения тестовых заданий Задания с выбором ответа (закрытый тест), задания «дополните предложение» (открытый тест) оценивается в один и два балла соответственно. Критерии оценок: высокий уровень - «5»: 80 - 100 % от общего числа баллов; повышенный уровень - «4»: 70 - 75 %; базовый уровень - «3»: 50 - 65 %; пониженный уровень - «2»: 30 - 49%; низкий уровень - «1»: менее 30%</w:t>
      </w:r>
    </w:p>
    <w:p w:rsidR="0089028B" w:rsidRPr="00F63321" w:rsidRDefault="0089028B">
      <w:pPr>
        <w:autoSpaceDE w:val="0"/>
        <w:autoSpaceDN w:val="0"/>
        <w:spacing w:after="78" w:line="220" w:lineRule="exact"/>
        <w:rPr>
          <w:lang w:val="ru-RU"/>
        </w:rPr>
      </w:pPr>
    </w:p>
    <w:p w:rsidR="0089028B" w:rsidRPr="00F63321" w:rsidRDefault="003E53E2">
      <w:pPr>
        <w:autoSpaceDE w:val="0"/>
        <w:autoSpaceDN w:val="0"/>
        <w:spacing w:after="0" w:line="230" w:lineRule="auto"/>
        <w:rPr>
          <w:lang w:val="ru-RU"/>
        </w:rPr>
      </w:pPr>
      <w:r w:rsidRPr="00F63321">
        <w:rPr>
          <w:rFonts w:ascii="Times New Roman" w:eastAsia="Times New Roman" w:hAnsi="Times New Roman"/>
          <w:b/>
          <w:color w:val="000000"/>
          <w:sz w:val="24"/>
          <w:lang w:val="ru-RU"/>
        </w:rPr>
        <w:t>МАТЕРИАЛЬНО-ТЕХНИЧЕСКОЕ ОБЕСПЕЧЕНИЕ ОБРАЗОВАТЕЛЬНОГО ПРОЦЕССА</w:t>
      </w:r>
    </w:p>
    <w:p w:rsidR="0089028B" w:rsidRPr="00F63321" w:rsidRDefault="003E53E2">
      <w:pPr>
        <w:autoSpaceDE w:val="0"/>
        <w:autoSpaceDN w:val="0"/>
        <w:spacing w:before="346" w:after="0" w:line="230" w:lineRule="auto"/>
        <w:rPr>
          <w:lang w:val="ru-RU"/>
        </w:rPr>
      </w:pPr>
      <w:r w:rsidRPr="00F63321">
        <w:rPr>
          <w:rFonts w:ascii="Times New Roman" w:eastAsia="Times New Roman" w:hAnsi="Times New Roman"/>
          <w:b/>
          <w:color w:val="000000"/>
          <w:sz w:val="24"/>
          <w:lang w:val="ru-RU"/>
        </w:rPr>
        <w:t>УЧЕБНОЕ ОБОРУДОВАНИЕ</w:t>
      </w:r>
    </w:p>
    <w:p w:rsidR="0089028B" w:rsidRPr="00F63321" w:rsidRDefault="003E53E2">
      <w:pPr>
        <w:autoSpaceDE w:val="0"/>
        <w:autoSpaceDN w:val="0"/>
        <w:spacing w:before="166" w:after="0" w:line="262" w:lineRule="auto"/>
        <w:ind w:right="144"/>
        <w:rPr>
          <w:lang w:val="ru-RU"/>
        </w:rPr>
      </w:pPr>
      <w:r w:rsidRPr="00F63321">
        <w:rPr>
          <w:rFonts w:ascii="Times New Roman" w:eastAsia="Times New Roman" w:hAnsi="Times New Roman"/>
          <w:color w:val="000000"/>
          <w:sz w:val="24"/>
          <w:lang w:val="ru-RU"/>
        </w:rPr>
        <w:t xml:space="preserve">Пасечник В.В., </w:t>
      </w:r>
      <w:proofErr w:type="spellStart"/>
      <w:r w:rsidRPr="00F63321">
        <w:rPr>
          <w:rFonts w:ascii="Times New Roman" w:eastAsia="Times New Roman" w:hAnsi="Times New Roman"/>
          <w:color w:val="000000"/>
          <w:sz w:val="24"/>
          <w:lang w:val="ru-RU"/>
        </w:rPr>
        <w:t>Суматохин</w:t>
      </w:r>
      <w:proofErr w:type="spellEnd"/>
      <w:r w:rsidRPr="00F63321">
        <w:rPr>
          <w:rFonts w:ascii="Times New Roman" w:eastAsia="Times New Roman" w:hAnsi="Times New Roman"/>
          <w:color w:val="000000"/>
          <w:sz w:val="24"/>
          <w:lang w:val="ru-RU"/>
        </w:rPr>
        <w:t xml:space="preserve"> С.В., Калинова Г.С. и другие; под редакцией Пасечника В.В. Биология, 5 класс/ Акционерное общество «Издательство «Просвещение»;</w:t>
      </w:r>
    </w:p>
    <w:p w:rsidR="0089028B" w:rsidRPr="00F63321" w:rsidRDefault="003E53E2">
      <w:pPr>
        <w:autoSpaceDE w:val="0"/>
        <w:autoSpaceDN w:val="0"/>
        <w:spacing w:before="262" w:after="0" w:line="262" w:lineRule="auto"/>
        <w:ind w:right="720"/>
        <w:rPr>
          <w:lang w:val="ru-RU"/>
        </w:rPr>
      </w:pPr>
      <w:r w:rsidRPr="00F63321">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89028B" w:rsidRPr="00F63321" w:rsidRDefault="003E53E2">
      <w:pPr>
        <w:autoSpaceDE w:val="0"/>
        <w:autoSpaceDN w:val="0"/>
        <w:spacing w:before="166" w:after="0" w:line="271" w:lineRule="auto"/>
        <w:ind w:right="288"/>
        <w:rPr>
          <w:lang w:val="ru-RU"/>
        </w:rPr>
      </w:pPr>
      <w:r w:rsidRPr="00F63321">
        <w:rPr>
          <w:rFonts w:ascii="Times New Roman" w:eastAsia="Times New Roman" w:hAnsi="Times New Roman"/>
          <w:color w:val="000000"/>
          <w:sz w:val="24"/>
          <w:lang w:val="ru-RU"/>
        </w:rPr>
        <w:t>Методические пособия для учителей, дидактический материал, поурочные планы, ФИПИ, ВПР, методическая копилка сообщества учителей биологов, технологические карты уроков, фильмотека, сборник презентаций</w:t>
      </w:r>
    </w:p>
    <w:p w:rsidR="0089028B" w:rsidRPr="00F63321" w:rsidRDefault="003E53E2">
      <w:pPr>
        <w:autoSpaceDE w:val="0"/>
        <w:autoSpaceDN w:val="0"/>
        <w:spacing w:before="408" w:after="0" w:line="262" w:lineRule="auto"/>
        <w:ind w:right="576"/>
        <w:rPr>
          <w:lang w:val="ru-RU"/>
        </w:rPr>
      </w:pPr>
      <w:r w:rsidRPr="00F63321">
        <w:rPr>
          <w:rFonts w:ascii="Times New Roman" w:eastAsia="Times New Roman" w:hAnsi="Times New Roman"/>
          <w:color w:val="000000"/>
          <w:sz w:val="24"/>
          <w:lang w:val="ru-RU"/>
        </w:rPr>
        <w:t xml:space="preserve">ЦИФРОВЫЕ ОБРАЗОВАТЕЛЬНЫЕ РЕСУРСЫ И РЕСУРСЫ СЕТИ ИНТЕРНЕТ </w:t>
      </w:r>
      <w:r w:rsidRPr="00F63321">
        <w:rPr>
          <w:lang w:val="ru-RU"/>
        </w:rPr>
        <w:br/>
      </w:r>
      <w:r w:rsidRPr="00F63321">
        <w:rPr>
          <w:rFonts w:ascii="Times New Roman" w:eastAsia="Times New Roman" w:hAnsi="Times New Roman"/>
          <w:color w:val="000000"/>
          <w:sz w:val="24"/>
          <w:lang w:val="ru-RU"/>
        </w:rPr>
        <w:t xml:space="preserve">РЭШ, </w:t>
      </w:r>
      <w:proofErr w:type="spellStart"/>
      <w:r w:rsidRPr="00F63321">
        <w:rPr>
          <w:rFonts w:ascii="Times New Roman" w:eastAsia="Times New Roman" w:hAnsi="Times New Roman"/>
          <w:color w:val="000000"/>
          <w:sz w:val="24"/>
          <w:lang w:val="ru-RU"/>
        </w:rPr>
        <w:t>ЯКласс</w:t>
      </w:r>
      <w:proofErr w:type="spellEnd"/>
      <w:r w:rsidRPr="00F63321">
        <w:rPr>
          <w:rFonts w:ascii="Times New Roman" w:eastAsia="Times New Roman" w:hAnsi="Times New Roman"/>
          <w:color w:val="000000"/>
          <w:sz w:val="24"/>
          <w:lang w:val="ru-RU"/>
        </w:rPr>
        <w:t xml:space="preserve">, Виртуальные лаборатории, решу ОГЭ, ФИПИ, ВПР, </w:t>
      </w:r>
      <w:proofErr w:type="spellStart"/>
      <w:r w:rsidRPr="00F63321">
        <w:rPr>
          <w:rFonts w:ascii="Times New Roman" w:eastAsia="Times New Roman" w:hAnsi="Times New Roman"/>
          <w:color w:val="000000"/>
          <w:sz w:val="24"/>
          <w:lang w:val="ru-RU"/>
        </w:rPr>
        <w:t>видеоуроки</w:t>
      </w:r>
      <w:proofErr w:type="spellEnd"/>
      <w:r w:rsidRPr="00F63321">
        <w:rPr>
          <w:rFonts w:ascii="Times New Roman" w:eastAsia="Times New Roman" w:hAnsi="Times New Roman"/>
          <w:color w:val="000000"/>
          <w:sz w:val="24"/>
          <w:lang w:val="ru-RU"/>
        </w:rPr>
        <w:t xml:space="preserve">, </w:t>
      </w:r>
      <w:proofErr w:type="spellStart"/>
      <w:r w:rsidRPr="00F63321">
        <w:rPr>
          <w:rFonts w:ascii="Times New Roman" w:eastAsia="Times New Roman" w:hAnsi="Times New Roman"/>
          <w:color w:val="000000"/>
          <w:sz w:val="24"/>
          <w:lang w:val="ru-RU"/>
        </w:rPr>
        <w:t>инфоуроки</w:t>
      </w:r>
      <w:proofErr w:type="spellEnd"/>
      <w:r w:rsidRPr="00F63321">
        <w:rPr>
          <w:rFonts w:ascii="Times New Roman" w:eastAsia="Times New Roman" w:hAnsi="Times New Roman"/>
          <w:color w:val="000000"/>
          <w:sz w:val="24"/>
          <w:lang w:val="ru-RU"/>
        </w:rPr>
        <w:t xml:space="preserve"> и </w:t>
      </w:r>
      <w:proofErr w:type="spellStart"/>
      <w:r w:rsidRPr="00F63321">
        <w:rPr>
          <w:rFonts w:ascii="Times New Roman" w:eastAsia="Times New Roman" w:hAnsi="Times New Roman"/>
          <w:color w:val="000000"/>
          <w:sz w:val="24"/>
          <w:lang w:val="ru-RU"/>
        </w:rPr>
        <w:t>т.д</w:t>
      </w:r>
      <w:proofErr w:type="spellEnd"/>
    </w:p>
    <w:p w:rsidR="0089028B" w:rsidRPr="00F63321" w:rsidRDefault="0089028B">
      <w:pPr>
        <w:rPr>
          <w:lang w:val="ru-RU"/>
        </w:rPr>
        <w:sectPr w:rsidR="0089028B" w:rsidRPr="00F63321">
          <w:pgSz w:w="11900" w:h="16840"/>
          <w:pgMar w:top="298" w:right="650" w:bottom="1440" w:left="666" w:header="720" w:footer="720" w:gutter="0"/>
          <w:cols w:space="720" w:equalWidth="0">
            <w:col w:w="10584" w:space="0"/>
          </w:cols>
          <w:docGrid w:linePitch="360"/>
        </w:sectPr>
      </w:pPr>
    </w:p>
    <w:p w:rsidR="003E53E2" w:rsidRPr="00F63321" w:rsidRDefault="003E53E2">
      <w:pPr>
        <w:rPr>
          <w:lang w:val="ru-RU"/>
        </w:rPr>
      </w:pPr>
    </w:p>
    <w:sectPr w:rsidR="003E53E2" w:rsidRPr="00F63321" w:rsidSect="00034616">
      <w:pgSz w:w="11900" w:h="16840"/>
      <w:pgMar w:top="1440" w:right="1440" w:bottom="1440" w:left="1440" w:header="720" w:footer="720" w:gutter="0"/>
      <w:cols w:space="720" w:equalWidth="0">
        <w:col w:w="10584" w:space="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5B3" w:rsidRDefault="000A75B3" w:rsidP="003E53E2">
      <w:pPr>
        <w:spacing w:after="0" w:line="240" w:lineRule="auto"/>
      </w:pPr>
      <w:r>
        <w:separator/>
      </w:r>
    </w:p>
  </w:endnote>
  <w:endnote w:type="continuationSeparator" w:id="0">
    <w:p w:rsidR="000A75B3" w:rsidRDefault="000A75B3" w:rsidP="003E5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3E2" w:rsidRDefault="003E53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5B3" w:rsidRDefault="000A75B3" w:rsidP="003E53E2">
      <w:pPr>
        <w:spacing w:after="0" w:line="240" w:lineRule="auto"/>
      </w:pPr>
      <w:r>
        <w:separator/>
      </w:r>
    </w:p>
  </w:footnote>
  <w:footnote w:type="continuationSeparator" w:id="0">
    <w:p w:rsidR="000A75B3" w:rsidRDefault="000A75B3" w:rsidP="003E53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A75B3"/>
    <w:rsid w:val="0015074B"/>
    <w:rsid w:val="00230DCF"/>
    <w:rsid w:val="00274576"/>
    <w:rsid w:val="0029639D"/>
    <w:rsid w:val="00326F90"/>
    <w:rsid w:val="003E53E2"/>
    <w:rsid w:val="00641B31"/>
    <w:rsid w:val="00752751"/>
    <w:rsid w:val="007F04B0"/>
    <w:rsid w:val="007F1CBC"/>
    <w:rsid w:val="00811FAD"/>
    <w:rsid w:val="0089028B"/>
    <w:rsid w:val="009B41F4"/>
    <w:rsid w:val="00AA1D8D"/>
    <w:rsid w:val="00B36BCC"/>
    <w:rsid w:val="00B47730"/>
    <w:rsid w:val="00CB0664"/>
    <w:rsid w:val="00F6332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C6E73A6-4F15-4AA3-BA43-46E6A870C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811FAD"/>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811F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96017-6714-44D7-B3ED-77B2B0F7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5842</Words>
  <Characters>33300</Characters>
  <Application>Microsoft Office Word</Application>
  <DocSecurity>0</DocSecurity>
  <Lines>277</Lines>
  <Paragraphs>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Малькова Зумара</cp:lastModifiedBy>
  <cp:revision>2</cp:revision>
  <cp:lastPrinted>2022-11-04T17:22:00Z</cp:lastPrinted>
  <dcterms:created xsi:type="dcterms:W3CDTF">2022-12-24T00:39:00Z</dcterms:created>
  <dcterms:modified xsi:type="dcterms:W3CDTF">2022-12-24T00:39:00Z</dcterms:modified>
</cp:coreProperties>
</file>